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1D6" w:rsidRPr="00AC065C" w:rsidRDefault="00C371D6" w:rsidP="008A48BE">
      <w:pPr>
        <w:suppressAutoHyphens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C371D6" w:rsidRPr="00AC065C" w:rsidRDefault="00C371D6" w:rsidP="004C03AF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  <w:r w:rsidRPr="00AC065C">
        <w:rPr>
          <w:rFonts w:asciiTheme="minorHAnsi" w:hAnsiTheme="minorHAnsi" w:cstheme="minorHAnsi"/>
          <w:b/>
          <w:sz w:val="22"/>
          <w:szCs w:val="22"/>
        </w:rPr>
        <w:t>FORMULARZ OFERTOWY WYKONAWCY</w:t>
      </w:r>
    </w:p>
    <w:p w:rsidR="008A48BE" w:rsidRPr="00AC065C" w:rsidRDefault="008A48BE" w:rsidP="008A48BE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371D6" w:rsidRPr="00AC065C" w:rsidRDefault="00C371D6" w:rsidP="008A48BE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  <w:r w:rsidRPr="00AC065C">
        <w:rPr>
          <w:rFonts w:asciiTheme="minorHAnsi" w:hAnsiTheme="minorHAnsi" w:cstheme="minorHAnsi"/>
          <w:b/>
          <w:sz w:val="22"/>
          <w:szCs w:val="22"/>
        </w:rPr>
        <w:t>Dane dotyczące wykonawcy:</w:t>
      </w:r>
    </w:p>
    <w:p w:rsidR="00C371D6" w:rsidRPr="00AC065C" w:rsidRDefault="00C371D6" w:rsidP="00E46304">
      <w:pPr>
        <w:spacing w:before="120" w:line="288" w:lineRule="auto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sz w:val="22"/>
          <w:szCs w:val="22"/>
        </w:rPr>
        <w:t>Nazwa:</w:t>
      </w:r>
      <w:r w:rsidRPr="00AC065C">
        <w:rPr>
          <w:rFonts w:asciiTheme="minorHAnsi" w:hAnsiTheme="minorHAnsi" w:cstheme="minorHAnsi"/>
          <w:sz w:val="22"/>
          <w:szCs w:val="22"/>
        </w:rPr>
        <w:tab/>
      </w:r>
      <w:r w:rsidRPr="00AC065C">
        <w:rPr>
          <w:rFonts w:asciiTheme="minorHAnsi" w:hAnsiTheme="minorHAnsi" w:cstheme="minorHAnsi"/>
          <w:sz w:val="22"/>
          <w:szCs w:val="22"/>
        </w:rPr>
        <w:tab/>
      </w:r>
      <w:r w:rsidRPr="00AC065C">
        <w:rPr>
          <w:rFonts w:asciiTheme="minorHAnsi" w:hAnsiTheme="minorHAnsi" w:cstheme="minorHAnsi"/>
          <w:sz w:val="22"/>
          <w:szCs w:val="22"/>
        </w:rPr>
        <w:tab/>
        <w:t>__________________________________</w:t>
      </w:r>
      <w:r w:rsidR="00E46304" w:rsidRPr="00AC065C">
        <w:rPr>
          <w:rFonts w:asciiTheme="minorHAnsi" w:hAnsiTheme="minorHAnsi" w:cstheme="minorHAnsi"/>
          <w:sz w:val="22"/>
          <w:szCs w:val="22"/>
        </w:rPr>
        <w:t>___________________________</w:t>
      </w:r>
    </w:p>
    <w:p w:rsidR="00C371D6" w:rsidRPr="00AC065C" w:rsidRDefault="00C371D6" w:rsidP="00E46304">
      <w:pPr>
        <w:spacing w:before="120" w:line="288" w:lineRule="auto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sz w:val="22"/>
          <w:szCs w:val="22"/>
        </w:rPr>
        <w:t xml:space="preserve">Siedziba: </w:t>
      </w:r>
      <w:r w:rsidRPr="00AC065C">
        <w:rPr>
          <w:rFonts w:asciiTheme="minorHAnsi" w:hAnsiTheme="minorHAnsi" w:cstheme="minorHAnsi"/>
          <w:sz w:val="22"/>
          <w:szCs w:val="22"/>
        </w:rPr>
        <w:tab/>
      </w:r>
      <w:r w:rsidRPr="00AC065C">
        <w:rPr>
          <w:rFonts w:asciiTheme="minorHAnsi" w:hAnsiTheme="minorHAnsi" w:cstheme="minorHAnsi"/>
          <w:sz w:val="22"/>
          <w:szCs w:val="22"/>
        </w:rPr>
        <w:tab/>
        <w:t>__________________________________</w:t>
      </w:r>
      <w:r w:rsidR="00E46304" w:rsidRPr="00AC065C">
        <w:rPr>
          <w:rFonts w:asciiTheme="minorHAnsi" w:hAnsiTheme="minorHAnsi" w:cstheme="minorHAnsi"/>
          <w:sz w:val="22"/>
          <w:szCs w:val="22"/>
        </w:rPr>
        <w:t>___________________________</w:t>
      </w:r>
    </w:p>
    <w:p w:rsidR="00C371D6" w:rsidRPr="00AC065C" w:rsidRDefault="00C371D6" w:rsidP="00E46304">
      <w:pPr>
        <w:spacing w:before="120" w:line="288" w:lineRule="auto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sz w:val="22"/>
          <w:szCs w:val="22"/>
        </w:rPr>
        <w:t>Adres poczty elektronicznej: ______________________________</w:t>
      </w:r>
      <w:r w:rsidR="00E46304" w:rsidRPr="00AC065C">
        <w:rPr>
          <w:rFonts w:asciiTheme="minorHAnsi" w:hAnsiTheme="minorHAnsi" w:cstheme="minorHAnsi"/>
          <w:sz w:val="22"/>
          <w:szCs w:val="22"/>
        </w:rPr>
        <w:t>___________________________</w:t>
      </w:r>
    </w:p>
    <w:p w:rsidR="00C371D6" w:rsidRPr="00AC065C" w:rsidRDefault="00C371D6" w:rsidP="00E46304">
      <w:pPr>
        <w:spacing w:before="120" w:line="288" w:lineRule="auto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sz w:val="22"/>
          <w:szCs w:val="22"/>
        </w:rPr>
        <w:t>Strona internetowa:</w:t>
      </w:r>
      <w:r w:rsidRPr="00AC065C">
        <w:rPr>
          <w:rFonts w:asciiTheme="minorHAnsi" w:hAnsiTheme="minorHAnsi" w:cstheme="minorHAnsi"/>
          <w:sz w:val="22"/>
          <w:szCs w:val="22"/>
        </w:rPr>
        <w:tab/>
        <w:t>__________________________________</w:t>
      </w:r>
      <w:r w:rsidR="00E46304" w:rsidRPr="00AC065C">
        <w:rPr>
          <w:rFonts w:asciiTheme="minorHAnsi" w:hAnsiTheme="minorHAnsi" w:cstheme="minorHAnsi"/>
          <w:sz w:val="22"/>
          <w:szCs w:val="22"/>
        </w:rPr>
        <w:t>___________________________</w:t>
      </w:r>
    </w:p>
    <w:p w:rsidR="00C371D6" w:rsidRPr="00AC065C" w:rsidRDefault="00C371D6" w:rsidP="00E46304">
      <w:pPr>
        <w:spacing w:before="120" w:line="288" w:lineRule="auto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sz w:val="22"/>
          <w:szCs w:val="22"/>
        </w:rPr>
        <w:t>Numer telefonu:</w:t>
      </w:r>
      <w:r w:rsidRPr="00AC065C">
        <w:rPr>
          <w:rFonts w:asciiTheme="minorHAnsi" w:hAnsiTheme="minorHAnsi" w:cstheme="minorHAnsi"/>
          <w:sz w:val="22"/>
          <w:szCs w:val="22"/>
        </w:rPr>
        <w:tab/>
        <w:t>__________________________________</w:t>
      </w:r>
      <w:r w:rsidR="00E46304" w:rsidRPr="00AC065C">
        <w:rPr>
          <w:rFonts w:asciiTheme="minorHAnsi" w:hAnsiTheme="minorHAnsi" w:cstheme="minorHAnsi"/>
          <w:sz w:val="22"/>
          <w:szCs w:val="22"/>
        </w:rPr>
        <w:t>___________________________</w:t>
      </w:r>
    </w:p>
    <w:p w:rsidR="00C371D6" w:rsidRPr="00AC065C" w:rsidRDefault="00C371D6" w:rsidP="00E46304">
      <w:pPr>
        <w:spacing w:before="120" w:line="288" w:lineRule="auto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sz w:val="22"/>
          <w:szCs w:val="22"/>
        </w:rPr>
        <w:t>Numer REGON:</w:t>
      </w:r>
      <w:r w:rsidRPr="00AC065C">
        <w:rPr>
          <w:rFonts w:asciiTheme="minorHAnsi" w:hAnsiTheme="minorHAnsi" w:cstheme="minorHAnsi"/>
          <w:sz w:val="22"/>
          <w:szCs w:val="22"/>
        </w:rPr>
        <w:tab/>
      </w:r>
      <w:r w:rsidRPr="00AC065C">
        <w:rPr>
          <w:rFonts w:asciiTheme="minorHAnsi" w:hAnsiTheme="minorHAnsi" w:cstheme="minorHAnsi"/>
          <w:sz w:val="22"/>
          <w:szCs w:val="22"/>
        </w:rPr>
        <w:tab/>
        <w:t>__________________________________</w:t>
      </w:r>
      <w:r w:rsidR="00E46304" w:rsidRPr="00AC065C">
        <w:rPr>
          <w:rFonts w:asciiTheme="minorHAnsi" w:hAnsiTheme="minorHAnsi" w:cstheme="minorHAnsi"/>
          <w:sz w:val="22"/>
          <w:szCs w:val="22"/>
        </w:rPr>
        <w:t>___________________________</w:t>
      </w:r>
    </w:p>
    <w:p w:rsidR="00C371D6" w:rsidRPr="00AC065C" w:rsidRDefault="00C371D6" w:rsidP="00E46304">
      <w:pPr>
        <w:spacing w:before="120" w:line="288" w:lineRule="auto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sz w:val="22"/>
          <w:szCs w:val="22"/>
        </w:rPr>
        <w:t>Numer NIP:</w:t>
      </w:r>
      <w:r w:rsidRPr="00AC065C">
        <w:rPr>
          <w:rFonts w:asciiTheme="minorHAnsi" w:hAnsiTheme="minorHAnsi" w:cstheme="minorHAnsi"/>
          <w:sz w:val="22"/>
          <w:szCs w:val="22"/>
        </w:rPr>
        <w:tab/>
      </w:r>
      <w:r w:rsidRPr="00AC065C">
        <w:rPr>
          <w:rFonts w:asciiTheme="minorHAnsi" w:hAnsiTheme="minorHAnsi" w:cstheme="minorHAnsi"/>
          <w:sz w:val="22"/>
          <w:szCs w:val="22"/>
        </w:rPr>
        <w:tab/>
        <w:t>__________________________________</w:t>
      </w:r>
      <w:r w:rsidR="00E46304" w:rsidRPr="00AC065C">
        <w:rPr>
          <w:rFonts w:asciiTheme="minorHAnsi" w:hAnsiTheme="minorHAnsi" w:cstheme="minorHAnsi"/>
          <w:sz w:val="22"/>
          <w:szCs w:val="22"/>
        </w:rPr>
        <w:t>___________________________</w:t>
      </w:r>
    </w:p>
    <w:p w:rsidR="00C371D6" w:rsidRPr="00AC065C" w:rsidRDefault="00C371D6" w:rsidP="008A48BE">
      <w:pPr>
        <w:spacing w:line="288" w:lineRule="auto"/>
        <w:ind w:left="-709"/>
        <w:rPr>
          <w:rFonts w:asciiTheme="minorHAnsi" w:hAnsiTheme="minorHAnsi" w:cstheme="minorHAnsi"/>
          <w:b/>
          <w:sz w:val="22"/>
          <w:szCs w:val="22"/>
        </w:rPr>
      </w:pPr>
    </w:p>
    <w:p w:rsidR="00C371D6" w:rsidRPr="00AC065C" w:rsidRDefault="00C371D6" w:rsidP="00031E0C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AC065C">
        <w:rPr>
          <w:rFonts w:asciiTheme="minorHAnsi" w:hAnsiTheme="minorHAnsi" w:cstheme="minorHAnsi"/>
          <w:b/>
          <w:sz w:val="22"/>
          <w:szCs w:val="22"/>
        </w:rPr>
        <w:t xml:space="preserve">Dane dotyczące </w:t>
      </w:r>
      <w:r w:rsidR="00562BDD" w:rsidRPr="00AC065C">
        <w:rPr>
          <w:rFonts w:asciiTheme="minorHAnsi" w:hAnsiTheme="minorHAnsi" w:cstheme="minorHAnsi"/>
          <w:b/>
          <w:sz w:val="22"/>
          <w:szCs w:val="22"/>
        </w:rPr>
        <w:t>Zamawiającego</w:t>
      </w:r>
      <w:r w:rsidRPr="00AC065C">
        <w:rPr>
          <w:rFonts w:asciiTheme="minorHAnsi" w:hAnsiTheme="minorHAnsi" w:cstheme="minorHAnsi"/>
          <w:b/>
          <w:sz w:val="22"/>
          <w:szCs w:val="22"/>
        </w:rPr>
        <w:t>:</w:t>
      </w:r>
    </w:p>
    <w:p w:rsidR="00C371D6" w:rsidRPr="00AC065C" w:rsidRDefault="00C371D6" w:rsidP="00031E0C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AC065C">
        <w:rPr>
          <w:rFonts w:asciiTheme="minorHAnsi" w:hAnsiTheme="minorHAnsi" w:cstheme="minorHAnsi"/>
          <w:b/>
          <w:sz w:val="22"/>
          <w:szCs w:val="22"/>
        </w:rPr>
        <w:t>Muzeum Kultury Ludowej w Kolbuszowej</w:t>
      </w:r>
    </w:p>
    <w:p w:rsidR="00C371D6" w:rsidRPr="00AC065C" w:rsidRDefault="00C371D6" w:rsidP="00031E0C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AC065C">
        <w:rPr>
          <w:rFonts w:asciiTheme="minorHAnsi" w:hAnsiTheme="minorHAnsi" w:cstheme="minorHAnsi"/>
          <w:b/>
          <w:sz w:val="22"/>
          <w:szCs w:val="22"/>
        </w:rPr>
        <w:t xml:space="preserve">ul. Kościuszki 6 </w:t>
      </w:r>
    </w:p>
    <w:p w:rsidR="00C371D6" w:rsidRPr="00AC065C" w:rsidRDefault="00C371D6" w:rsidP="00326CEE">
      <w:pPr>
        <w:spacing w:after="24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AC065C">
        <w:rPr>
          <w:rFonts w:asciiTheme="minorHAnsi" w:hAnsiTheme="minorHAnsi" w:cstheme="minorHAnsi"/>
          <w:b/>
          <w:sz w:val="22"/>
          <w:szCs w:val="22"/>
        </w:rPr>
        <w:t xml:space="preserve">36 – 100 Kolbuszowa </w:t>
      </w:r>
    </w:p>
    <w:p w:rsidR="00207BA5" w:rsidRPr="00AF52DC" w:rsidRDefault="00C371D6" w:rsidP="001B4A30">
      <w:pPr>
        <w:widowControl w:val="0"/>
        <w:spacing w:line="276" w:lineRule="auto"/>
        <w:jc w:val="both"/>
        <w:rPr>
          <w:rFonts w:asciiTheme="minorHAnsi" w:eastAsia="Calibri" w:hAnsiTheme="minorHAnsi" w:cstheme="minorHAnsi"/>
          <w:b/>
          <w:color w:val="FF0000"/>
          <w:sz w:val="22"/>
          <w:szCs w:val="22"/>
          <w:lang w:eastAsia="en-US"/>
        </w:rPr>
      </w:pPr>
      <w:r w:rsidRPr="00AC065C">
        <w:rPr>
          <w:rFonts w:asciiTheme="minorHAnsi" w:hAnsiTheme="minorHAnsi" w:cstheme="minorHAnsi"/>
          <w:sz w:val="22"/>
          <w:szCs w:val="22"/>
        </w:rPr>
        <w:t xml:space="preserve">Nawiązując do ogłoszenia o zamówieniu w postępowaniu o udzielenie zamówienia publicznego prowadzonym w trybie </w:t>
      </w:r>
      <w:r w:rsidR="00646D82" w:rsidRPr="008F290B">
        <w:rPr>
          <w:rFonts w:asciiTheme="minorHAnsi" w:hAnsiTheme="minorHAnsi" w:cstheme="minorHAnsi"/>
          <w:sz w:val="22"/>
          <w:szCs w:val="22"/>
        </w:rPr>
        <w:t xml:space="preserve">podstawowym na podstawie art. 275 pkt 1 </w:t>
      </w:r>
      <w:r w:rsidR="00943EF1" w:rsidRPr="008F290B">
        <w:rPr>
          <w:rFonts w:asciiTheme="minorHAnsi" w:hAnsiTheme="minorHAnsi" w:cstheme="minorHAnsi"/>
          <w:sz w:val="22"/>
          <w:szCs w:val="22"/>
        </w:rPr>
        <w:t xml:space="preserve">ustawy </w:t>
      </w:r>
      <w:proofErr w:type="spellStart"/>
      <w:r w:rsidR="00025AB3" w:rsidRPr="008F290B">
        <w:rPr>
          <w:rFonts w:asciiTheme="minorHAnsi" w:hAnsiTheme="minorHAnsi" w:cstheme="minorHAnsi"/>
          <w:sz w:val="22"/>
          <w:szCs w:val="22"/>
        </w:rPr>
        <w:t>p.z.p</w:t>
      </w:r>
      <w:proofErr w:type="spellEnd"/>
      <w:r w:rsidR="00025AB3" w:rsidRPr="008F290B">
        <w:rPr>
          <w:rFonts w:asciiTheme="minorHAnsi" w:hAnsiTheme="minorHAnsi" w:cstheme="minorHAnsi"/>
          <w:sz w:val="22"/>
          <w:szCs w:val="22"/>
        </w:rPr>
        <w:t xml:space="preserve">. </w:t>
      </w:r>
      <w:r w:rsidR="00E46304" w:rsidRPr="00AC065C">
        <w:rPr>
          <w:rFonts w:asciiTheme="minorHAnsi" w:hAnsiTheme="minorHAnsi" w:cstheme="minorHAnsi"/>
          <w:sz w:val="22"/>
          <w:szCs w:val="22"/>
        </w:rPr>
        <w:t xml:space="preserve">na zadanie pn. </w:t>
      </w:r>
      <w:r w:rsidR="00AF52DC" w:rsidRPr="008F290B">
        <w:rPr>
          <w:rFonts w:asciiTheme="minorHAnsi" w:hAnsiTheme="minorHAnsi" w:cstheme="minorHAnsi"/>
          <w:b/>
          <w:sz w:val="22"/>
          <w:szCs w:val="22"/>
        </w:rPr>
        <w:t>„Budowa zespołu obiektów Parku Etnograficznego Muzeum Kultury Ludowej w Kolbuszowej (strefa zaplecza "A"): kontynuacja prac budowlanych Rządcówki z Rudnej Wielkiej – II etap”</w:t>
      </w:r>
      <w:r w:rsidR="00E85F2D" w:rsidRPr="008F290B">
        <w:rPr>
          <w:rFonts w:asciiTheme="minorHAnsi" w:hAnsiTheme="minorHAnsi" w:cstheme="minorHAnsi"/>
          <w:b/>
          <w:sz w:val="22"/>
          <w:szCs w:val="22"/>
        </w:rPr>
        <w:t>,</w:t>
      </w:r>
      <w:r w:rsidR="00E85F2D" w:rsidRPr="008F290B">
        <w:rPr>
          <w:rFonts w:asciiTheme="minorHAnsi" w:hAnsiTheme="minorHAnsi" w:cstheme="minorHAnsi"/>
          <w:sz w:val="22"/>
          <w:szCs w:val="22"/>
        </w:rPr>
        <w:t xml:space="preserve"> n</w:t>
      </w:r>
      <w:r w:rsidR="00207BA5" w:rsidRPr="008F290B">
        <w:rPr>
          <w:rFonts w:asciiTheme="minorHAnsi" w:hAnsiTheme="minorHAnsi" w:cstheme="minorHAnsi"/>
          <w:sz w:val="22"/>
          <w:szCs w:val="22"/>
        </w:rPr>
        <w:t xml:space="preserve">r </w:t>
      </w:r>
      <w:r w:rsidR="00A03BD8" w:rsidRPr="008F290B">
        <w:rPr>
          <w:rFonts w:asciiTheme="minorHAnsi" w:hAnsiTheme="minorHAnsi" w:cstheme="minorHAnsi"/>
          <w:sz w:val="22"/>
          <w:szCs w:val="22"/>
        </w:rPr>
        <w:t>postępowania</w:t>
      </w:r>
      <w:r w:rsidR="00207BA5" w:rsidRPr="008F290B">
        <w:rPr>
          <w:rFonts w:asciiTheme="minorHAnsi" w:hAnsiTheme="minorHAnsi" w:cstheme="minorHAnsi"/>
          <w:sz w:val="22"/>
          <w:szCs w:val="22"/>
        </w:rPr>
        <w:t xml:space="preserve">: </w:t>
      </w:r>
      <w:r w:rsidR="00A03BD8" w:rsidRPr="008F290B">
        <w:rPr>
          <w:rFonts w:asciiTheme="minorHAnsi" w:hAnsiTheme="minorHAnsi" w:cstheme="minorHAnsi"/>
          <w:sz w:val="22"/>
          <w:szCs w:val="22"/>
        </w:rPr>
        <w:t>A.261.</w:t>
      </w:r>
      <w:r w:rsidR="00837784">
        <w:rPr>
          <w:rFonts w:asciiTheme="minorHAnsi" w:hAnsiTheme="minorHAnsi" w:cstheme="minorHAnsi"/>
          <w:sz w:val="22"/>
          <w:szCs w:val="22"/>
        </w:rPr>
        <w:t>7</w:t>
      </w:r>
      <w:bookmarkStart w:id="0" w:name="_GoBack"/>
      <w:bookmarkEnd w:id="0"/>
      <w:r w:rsidR="00A03BD8" w:rsidRPr="008F290B">
        <w:rPr>
          <w:rFonts w:asciiTheme="minorHAnsi" w:hAnsiTheme="minorHAnsi" w:cstheme="minorHAnsi"/>
          <w:sz w:val="22"/>
          <w:szCs w:val="22"/>
        </w:rPr>
        <w:t>.202</w:t>
      </w:r>
      <w:r w:rsidR="00E85F2D" w:rsidRPr="008F290B">
        <w:rPr>
          <w:rFonts w:asciiTheme="minorHAnsi" w:hAnsiTheme="minorHAnsi" w:cstheme="minorHAnsi"/>
          <w:sz w:val="22"/>
          <w:szCs w:val="22"/>
        </w:rPr>
        <w:t>5</w:t>
      </w:r>
    </w:p>
    <w:p w:rsidR="00025AB3" w:rsidRDefault="00025AB3" w:rsidP="008A48BE">
      <w:pPr>
        <w:pStyle w:val="Zwykytekst1"/>
        <w:tabs>
          <w:tab w:val="left" w:pos="5103"/>
          <w:tab w:val="left" w:leader="dot" w:pos="9360"/>
        </w:tabs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:rsidR="00207BA5" w:rsidRPr="00AC065C" w:rsidRDefault="00D37189" w:rsidP="008A48BE">
      <w:pPr>
        <w:pStyle w:val="Zwykytekst1"/>
        <w:tabs>
          <w:tab w:val="left" w:pos="5103"/>
          <w:tab w:val="left" w:leader="dot" w:pos="9360"/>
        </w:tabs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sz w:val="22"/>
          <w:szCs w:val="22"/>
        </w:rPr>
        <w:t xml:space="preserve">Imię: </w:t>
      </w:r>
      <w:r w:rsidR="008A48BE" w:rsidRPr="00AC065C">
        <w:rPr>
          <w:rFonts w:asciiTheme="minorHAnsi" w:eastAsia="Calibri" w:hAnsiTheme="minorHAnsi" w:cstheme="minorHAnsi"/>
          <w:sz w:val="22"/>
          <w:szCs w:val="22"/>
          <w:lang w:eastAsia="ja-JP"/>
        </w:rPr>
        <w:t>________________________________________</w:t>
      </w:r>
    </w:p>
    <w:p w:rsidR="00D37189" w:rsidRPr="00AC065C" w:rsidRDefault="00D37189" w:rsidP="008A48BE">
      <w:pPr>
        <w:pStyle w:val="Zwykytekst1"/>
        <w:tabs>
          <w:tab w:val="left" w:pos="4536"/>
          <w:tab w:val="left" w:pos="5103"/>
          <w:tab w:val="left" w:leader="dot" w:pos="9360"/>
        </w:tabs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sz w:val="22"/>
          <w:szCs w:val="22"/>
        </w:rPr>
        <w:t xml:space="preserve">Nazwisko: </w:t>
      </w:r>
      <w:r w:rsidR="008A48BE" w:rsidRPr="00AC065C">
        <w:rPr>
          <w:rFonts w:asciiTheme="minorHAnsi" w:eastAsia="Calibri" w:hAnsiTheme="minorHAnsi" w:cstheme="minorHAnsi"/>
          <w:sz w:val="22"/>
          <w:szCs w:val="22"/>
          <w:lang w:eastAsia="ja-JP"/>
        </w:rPr>
        <w:t>____________________________________</w:t>
      </w:r>
    </w:p>
    <w:p w:rsidR="00BE35F3" w:rsidRPr="00AC065C" w:rsidRDefault="00D37189" w:rsidP="008A48BE">
      <w:pPr>
        <w:pStyle w:val="Zwykytekst1"/>
        <w:tabs>
          <w:tab w:val="left" w:pos="7655"/>
          <w:tab w:val="left" w:leader="dot" w:pos="9360"/>
        </w:tabs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sz w:val="22"/>
          <w:szCs w:val="22"/>
        </w:rPr>
        <w:t>Podstawa do reprezentacji:</w:t>
      </w:r>
      <w:r w:rsidR="009F5924" w:rsidRPr="00AC065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A48BE" w:rsidRPr="00AC065C">
        <w:rPr>
          <w:rFonts w:asciiTheme="minorHAnsi" w:eastAsia="Calibri" w:hAnsiTheme="minorHAnsi" w:cstheme="minorHAnsi"/>
          <w:sz w:val="22"/>
          <w:szCs w:val="22"/>
          <w:lang w:eastAsia="ja-JP"/>
        </w:rPr>
        <w:t>____________________________________________</w:t>
      </w:r>
    </w:p>
    <w:p w:rsidR="008A48BE" w:rsidRPr="00AC065C" w:rsidRDefault="008A48BE" w:rsidP="008A48BE">
      <w:pPr>
        <w:pStyle w:val="Zwykytekst1"/>
        <w:tabs>
          <w:tab w:val="left" w:leader="dot" w:pos="9360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207BA5" w:rsidRPr="00AC065C" w:rsidRDefault="00207BA5" w:rsidP="008A48BE">
      <w:pPr>
        <w:pStyle w:val="Zwykytekst1"/>
        <w:tabs>
          <w:tab w:val="left" w:leader="dot" w:pos="936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sz w:val="22"/>
          <w:szCs w:val="22"/>
        </w:rPr>
        <w:t>działając w imieniu i na rzecz</w:t>
      </w:r>
    </w:p>
    <w:p w:rsidR="00207BA5" w:rsidRPr="00AC065C" w:rsidRDefault="00207BA5" w:rsidP="008A48BE">
      <w:pPr>
        <w:pStyle w:val="Zwykytekst1"/>
        <w:tabs>
          <w:tab w:val="left" w:pos="7371"/>
          <w:tab w:val="left" w:pos="7655"/>
          <w:tab w:val="left" w:leader="underscore" w:pos="900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sz w:val="22"/>
          <w:szCs w:val="22"/>
        </w:rPr>
        <w:t>________________________________________</w:t>
      </w:r>
      <w:r w:rsidR="008A48BE" w:rsidRPr="00AC065C">
        <w:rPr>
          <w:rFonts w:asciiTheme="minorHAnsi" w:hAnsiTheme="minorHAnsi" w:cstheme="minorHAnsi"/>
          <w:sz w:val="22"/>
          <w:szCs w:val="22"/>
        </w:rPr>
        <w:t>__________________________</w:t>
      </w:r>
    </w:p>
    <w:p w:rsidR="008A48BE" w:rsidRPr="00AC065C" w:rsidRDefault="008A48BE" w:rsidP="008A48BE">
      <w:pPr>
        <w:autoSpaceDE w:val="0"/>
        <w:autoSpaceDN w:val="0"/>
        <w:adjustRightInd w:val="0"/>
        <w:rPr>
          <w:rFonts w:asciiTheme="minorHAnsi" w:eastAsia="Calibri" w:hAnsiTheme="minorHAnsi" w:cstheme="minorHAnsi"/>
          <w:i/>
          <w:iCs/>
          <w:sz w:val="22"/>
          <w:szCs w:val="22"/>
          <w:lang w:eastAsia="ja-JP"/>
        </w:rPr>
      </w:pPr>
    </w:p>
    <w:p w:rsidR="00A32954" w:rsidRPr="00AC065C" w:rsidRDefault="00A32954" w:rsidP="00A0369B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i/>
          <w:iCs/>
          <w:sz w:val="22"/>
          <w:szCs w:val="22"/>
          <w:lang w:eastAsia="ja-JP"/>
        </w:rPr>
      </w:pPr>
      <w:r w:rsidRPr="00AC065C">
        <w:rPr>
          <w:rFonts w:asciiTheme="minorHAnsi" w:eastAsia="Calibri" w:hAnsiTheme="minorHAnsi" w:cstheme="minorHAnsi"/>
          <w:i/>
          <w:iCs/>
          <w:sz w:val="22"/>
          <w:szCs w:val="22"/>
          <w:lang w:eastAsia="ja-JP"/>
        </w:rPr>
        <w:t>Uwaga:</w:t>
      </w:r>
    </w:p>
    <w:p w:rsidR="00A32954" w:rsidRPr="00AC065C" w:rsidRDefault="00A32954" w:rsidP="00A0369B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i/>
          <w:iCs/>
          <w:sz w:val="22"/>
          <w:szCs w:val="22"/>
          <w:lang w:eastAsia="ja-JP"/>
        </w:rPr>
      </w:pPr>
      <w:r w:rsidRPr="00AC065C">
        <w:rPr>
          <w:rFonts w:asciiTheme="minorHAnsi" w:eastAsia="Calibri" w:hAnsiTheme="minorHAnsi" w:cstheme="minorHAnsi"/>
          <w:i/>
          <w:iCs/>
          <w:sz w:val="22"/>
          <w:szCs w:val="22"/>
          <w:lang w:eastAsia="ja-JP"/>
        </w:rPr>
        <w:t>w przypadku składania oferty przez podmioty występujące wspólnie podać poniższe dane dla wszystkich wspólników spółki cywilnej lub członków konsorcjum</w:t>
      </w:r>
    </w:p>
    <w:p w:rsidR="00A32954" w:rsidRPr="00AC065C" w:rsidRDefault="00A32954" w:rsidP="008A48BE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14"/>
          <w:szCs w:val="22"/>
          <w:lang w:eastAsia="ja-JP"/>
        </w:rPr>
      </w:pPr>
    </w:p>
    <w:p w:rsidR="00A32954" w:rsidRPr="00AC065C" w:rsidRDefault="00A32954" w:rsidP="008A48BE">
      <w:pPr>
        <w:autoSpaceDE w:val="0"/>
        <w:autoSpaceDN w:val="0"/>
        <w:adjustRightInd w:val="0"/>
        <w:spacing w:before="120"/>
        <w:rPr>
          <w:rFonts w:asciiTheme="minorHAnsi" w:eastAsia="Calibri" w:hAnsiTheme="minorHAnsi" w:cstheme="minorHAnsi"/>
          <w:sz w:val="22"/>
          <w:szCs w:val="22"/>
          <w:lang w:eastAsia="ja-JP"/>
        </w:rPr>
      </w:pPr>
      <w:r w:rsidRPr="00AC065C">
        <w:rPr>
          <w:rFonts w:asciiTheme="minorHAnsi" w:eastAsia="Calibri" w:hAnsiTheme="minorHAnsi" w:cstheme="minorHAnsi"/>
          <w:sz w:val="22"/>
          <w:szCs w:val="22"/>
          <w:lang w:eastAsia="ja-JP"/>
        </w:rPr>
        <w:t>nazwa (firma): _________________________________________________________</w:t>
      </w:r>
    </w:p>
    <w:p w:rsidR="00A32954" w:rsidRPr="00AC065C" w:rsidRDefault="00A32954" w:rsidP="008A48BE">
      <w:pPr>
        <w:autoSpaceDE w:val="0"/>
        <w:autoSpaceDN w:val="0"/>
        <w:adjustRightInd w:val="0"/>
        <w:spacing w:before="120"/>
        <w:rPr>
          <w:rFonts w:asciiTheme="minorHAnsi" w:eastAsia="Calibri" w:hAnsiTheme="minorHAnsi" w:cstheme="minorHAnsi"/>
          <w:sz w:val="22"/>
          <w:szCs w:val="22"/>
          <w:lang w:eastAsia="ja-JP"/>
        </w:rPr>
      </w:pPr>
      <w:r w:rsidRPr="00AC065C">
        <w:rPr>
          <w:rFonts w:asciiTheme="minorHAnsi" w:eastAsia="Calibri" w:hAnsiTheme="minorHAnsi" w:cstheme="minorHAnsi"/>
          <w:sz w:val="22"/>
          <w:szCs w:val="22"/>
          <w:lang w:eastAsia="ja-JP"/>
        </w:rPr>
        <w:t>adres siedziby: _________________________________________________________</w:t>
      </w:r>
    </w:p>
    <w:p w:rsidR="00A32954" w:rsidRPr="00AC065C" w:rsidRDefault="00A32954" w:rsidP="008A48BE">
      <w:pPr>
        <w:tabs>
          <w:tab w:val="left" w:pos="5103"/>
          <w:tab w:val="left" w:pos="5387"/>
          <w:tab w:val="left" w:pos="5670"/>
        </w:tabs>
        <w:autoSpaceDE w:val="0"/>
        <w:autoSpaceDN w:val="0"/>
        <w:adjustRightInd w:val="0"/>
        <w:spacing w:before="120"/>
        <w:rPr>
          <w:rFonts w:asciiTheme="minorHAnsi" w:eastAsia="Calibri" w:hAnsiTheme="minorHAnsi" w:cstheme="minorHAnsi"/>
          <w:sz w:val="22"/>
          <w:szCs w:val="22"/>
          <w:lang w:eastAsia="ja-JP"/>
        </w:rPr>
      </w:pPr>
      <w:r w:rsidRPr="00AC065C">
        <w:rPr>
          <w:rFonts w:asciiTheme="minorHAnsi" w:eastAsia="Calibri" w:hAnsiTheme="minorHAnsi" w:cstheme="minorHAnsi"/>
          <w:sz w:val="22"/>
          <w:szCs w:val="22"/>
          <w:lang w:eastAsia="ja-JP"/>
        </w:rPr>
        <w:t>numer KRS: _____</w:t>
      </w:r>
      <w:r w:rsidR="008A48BE" w:rsidRPr="00AC065C">
        <w:rPr>
          <w:rFonts w:asciiTheme="minorHAnsi" w:eastAsia="Calibri" w:hAnsiTheme="minorHAnsi" w:cstheme="minorHAnsi"/>
          <w:sz w:val="22"/>
          <w:szCs w:val="22"/>
          <w:lang w:eastAsia="ja-JP"/>
        </w:rPr>
        <w:t>_______________________________</w:t>
      </w:r>
    </w:p>
    <w:p w:rsidR="00A32954" w:rsidRPr="00AC065C" w:rsidRDefault="00A32954" w:rsidP="008A48BE">
      <w:pPr>
        <w:autoSpaceDE w:val="0"/>
        <w:autoSpaceDN w:val="0"/>
        <w:adjustRightInd w:val="0"/>
        <w:spacing w:before="120"/>
        <w:rPr>
          <w:rFonts w:asciiTheme="minorHAnsi" w:eastAsia="Calibri" w:hAnsiTheme="minorHAnsi" w:cstheme="minorHAnsi"/>
          <w:sz w:val="22"/>
          <w:szCs w:val="22"/>
          <w:lang w:eastAsia="ja-JP"/>
        </w:rPr>
      </w:pPr>
      <w:r w:rsidRPr="00AC065C">
        <w:rPr>
          <w:rFonts w:asciiTheme="minorHAnsi" w:eastAsia="Calibri" w:hAnsiTheme="minorHAnsi" w:cstheme="minorHAnsi"/>
          <w:sz w:val="22"/>
          <w:szCs w:val="22"/>
          <w:lang w:eastAsia="ja-JP"/>
        </w:rPr>
        <w:t>REGON: ________________________________</w:t>
      </w:r>
      <w:r w:rsidR="009F5924" w:rsidRPr="00AC065C">
        <w:rPr>
          <w:rFonts w:asciiTheme="minorHAnsi" w:eastAsia="Calibri" w:hAnsiTheme="minorHAnsi" w:cstheme="minorHAnsi"/>
          <w:sz w:val="22"/>
          <w:szCs w:val="22"/>
          <w:lang w:eastAsia="ja-JP"/>
        </w:rPr>
        <w:t>___</w:t>
      </w:r>
      <w:r w:rsidR="008A48BE" w:rsidRPr="00AC065C">
        <w:rPr>
          <w:rFonts w:asciiTheme="minorHAnsi" w:eastAsia="Calibri" w:hAnsiTheme="minorHAnsi" w:cstheme="minorHAnsi"/>
          <w:sz w:val="22"/>
          <w:szCs w:val="22"/>
          <w:lang w:eastAsia="ja-JP"/>
        </w:rPr>
        <w:t>____</w:t>
      </w:r>
    </w:p>
    <w:p w:rsidR="00A32954" w:rsidRPr="00AC065C" w:rsidRDefault="00A32954" w:rsidP="008A48BE">
      <w:pPr>
        <w:autoSpaceDE w:val="0"/>
        <w:autoSpaceDN w:val="0"/>
        <w:adjustRightInd w:val="0"/>
        <w:spacing w:before="120"/>
        <w:rPr>
          <w:rFonts w:asciiTheme="minorHAnsi" w:eastAsia="Calibri" w:hAnsiTheme="minorHAnsi" w:cstheme="minorHAnsi"/>
          <w:sz w:val="22"/>
          <w:szCs w:val="22"/>
          <w:lang w:eastAsia="ja-JP"/>
        </w:rPr>
      </w:pPr>
      <w:r w:rsidRPr="00AC065C">
        <w:rPr>
          <w:rFonts w:asciiTheme="minorHAnsi" w:eastAsia="Calibri" w:hAnsiTheme="minorHAnsi" w:cstheme="minorHAnsi"/>
          <w:sz w:val="22"/>
          <w:szCs w:val="22"/>
          <w:lang w:eastAsia="ja-JP"/>
        </w:rPr>
        <w:t>NIP: ______________________________</w:t>
      </w:r>
      <w:r w:rsidR="009F5924" w:rsidRPr="00AC065C">
        <w:rPr>
          <w:rFonts w:asciiTheme="minorHAnsi" w:eastAsia="Calibri" w:hAnsiTheme="minorHAnsi" w:cstheme="minorHAnsi"/>
          <w:sz w:val="22"/>
          <w:szCs w:val="22"/>
          <w:lang w:eastAsia="ja-JP"/>
        </w:rPr>
        <w:t>______</w:t>
      </w:r>
      <w:r w:rsidR="008A48BE" w:rsidRPr="00AC065C">
        <w:rPr>
          <w:rFonts w:asciiTheme="minorHAnsi" w:eastAsia="Calibri" w:hAnsiTheme="minorHAnsi" w:cstheme="minorHAnsi"/>
          <w:sz w:val="22"/>
          <w:szCs w:val="22"/>
          <w:lang w:eastAsia="ja-JP"/>
        </w:rPr>
        <w:t>______</w:t>
      </w:r>
    </w:p>
    <w:p w:rsidR="00981C56" w:rsidRPr="00AC065C" w:rsidRDefault="00981C56" w:rsidP="008A48BE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ja-JP"/>
        </w:rPr>
      </w:pPr>
    </w:p>
    <w:p w:rsidR="00981C56" w:rsidRPr="00AC065C" w:rsidRDefault="00981C56" w:rsidP="004C03AF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ja-JP"/>
        </w:rPr>
      </w:pPr>
      <w:r w:rsidRPr="00AC065C">
        <w:rPr>
          <w:rFonts w:asciiTheme="minorHAnsi" w:eastAsia="Calibri" w:hAnsiTheme="minorHAnsi" w:cstheme="minorHAnsi"/>
          <w:sz w:val="22"/>
          <w:szCs w:val="22"/>
          <w:lang w:eastAsia="ja-JP"/>
        </w:rPr>
        <w:t xml:space="preserve">Proszę wskazać (zaznaczyć właściwy kwadrat), czy Wykonawca to mikroprzedsiębiorstwo, małe przedsiębiorstwo, średnie przedsiębiorstwo, jednoosobowa </w:t>
      </w:r>
      <w:r w:rsidR="00AF01B7" w:rsidRPr="00AC065C">
        <w:rPr>
          <w:rFonts w:asciiTheme="minorHAnsi" w:eastAsia="Calibri" w:hAnsiTheme="minorHAnsi" w:cstheme="minorHAnsi"/>
          <w:sz w:val="22"/>
          <w:szCs w:val="22"/>
          <w:lang w:eastAsia="ja-JP"/>
        </w:rPr>
        <w:t xml:space="preserve">działalność gospodarcza, osoba </w:t>
      </w:r>
      <w:r w:rsidRPr="00AC065C">
        <w:rPr>
          <w:rFonts w:asciiTheme="minorHAnsi" w:eastAsia="Calibri" w:hAnsiTheme="minorHAnsi" w:cstheme="minorHAnsi"/>
          <w:sz w:val="22"/>
          <w:szCs w:val="22"/>
          <w:lang w:eastAsia="ja-JP"/>
        </w:rPr>
        <w:t>fizyczna nieprowadząca działalności gospodarczej, inny rodzaj:</w:t>
      </w:r>
    </w:p>
    <w:p w:rsidR="00981C56" w:rsidRPr="00AC065C" w:rsidRDefault="00981C56" w:rsidP="004C03AF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ja-JP"/>
        </w:rPr>
      </w:pPr>
      <w:r w:rsidRPr="00AC065C">
        <w:rPr>
          <w:rFonts w:ascii="Cambria Math" w:eastAsia="Calibri" w:hAnsi="Cambria Math" w:cs="Cambria Math"/>
          <w:sz w:val="36"/>
          <w:szCs w:val="22"/>
          <w:lang w:eastAsia="ja-JP"/>
        </w:rPr>
        <w:lastRenderedPageBreak/>
        <w:t>◻</w:t>
      </w:r>
      <w:r w:rsidRPr="00AC065C">
        <w:rPr>
          <w:rFonts w:asciiTheme="minorHAnsi" w:eastAsia="Calibri" w:hAnsiTheme="minorHAnsi" w:cstheme="minorHAnsi"/>
          <w:sz w:val="22"/>
          <w:szCs w:val="22"/>
          <w:lang w:eastAsia="ja-JP"/>
        </w:rPr>
        <w:t>mikroprzedsiębiorstwo</w:t>
      </w:r>
    </w:p>
    <w:p w:rsidR="00981C56" w:rsidRPr="00AC065C" w:rsidRDefault="00981C56" w:rsidP="004C03AF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ja-JP"/>
        </w:rPr>
      </w:pPr>
      <w:r w:rsidRPr="00AC065C">
        <w:rPr>
          <w:rFonts w:ascii="Cambria Math" w:eastAsia="Calibri" w:hAnsi="Cambria Math" w:cs="Cambria Math"/>
          <w:sz w:val="36"/>
          <w:szCs w:val="22"/>
          <w:lang w:eastAsia="ja-JP"/>
        </w:rPr>
        <w:t>◻</w:t>
      </w:r>
      <w:r w:rsidRPr="00AC065C">
        <w:rPr>
          <w:rFonts w:asciiTheme="minorHAnsi" w:eastAsia="Calibri" w:hAnsiTheme="minorHAnsi" w:cstheme="minorHAnsi"/>
          <w:sz w:val="22"/>
          <w:szCs w:val="22"/>
          <w:lang w:eastAsia="ja-JP"/>
        </w:rPr>
        <w:t>małe przedsiębiorstwo</w:t>
      </w:r>
    </w:p>
    <w:p w:rsidR="00981C56" w:rsidRPr="00AC065C" w:rsidRDefault="00981C56" w:rsidP="004C03AF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ja-JP"/>
        </w:rPr>
      </w:pPr>
      <w:r w:rsidRPr="00AC065C">
        <w:rPr>
          <w:rFonts w:ascii="Cambria Math" w:eastAsia="Calibri" w:hAnsi="Cambria Math" w:cs="Cambria Math"/>
          <w:sz w:val="36"/>
          <w:szCs w:val="22"/>
          <w:lang w:eastAsia="ja-JP"/>
        </w:rPr>
        <w:t>◻</w:t>
      </w:r>
      <w:r w:rsidRPr="00AC065C">
        <w:rPr>
          <w:rFonts w:asciiTheme="minorHAnsi" w:eastAsia="Calibri" w:hAnsiTheme="minorHAnsi" w:cstheme="minorHAnsi"/>
          <w:sz w:val="22"/>
          <w:szCs w:val="22"/>
          <w:lang w:eastAsia="ja-JP"/>
        </w:rPr>
        <w:t>średnie przedsiębiorstwo</w:t>
      </w:r>
    </w:p>
    <w:p w:rsidR="00981C56" w:rsidRPr="00AC065C" w:rsidRDefault="00981C56" w:rsidP="004C03AF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ja-JP"/>
        </w:rPr>
      </w:pPr>
      <w:r w:rsidRPr="00AC065C">
        <w:rPr>
          <w:rFonts w:ascii="Cambria Math" w:eastAsia="Calibri" w:hAnsi="Cambria Math" w:cs="Cambria Math"/>
          <w:sz w:val="36"/>
          <w:szCs w:val="22"/>
          <w:lang w:eastAsia="ja-JP"/>
        </w:rPr>
        <w:t>◻</w:t>
      </w:r>
      <w:r w:rsidRPr="00AC065C">
        <w:rPr>
          <w:rFonts w:asciiTheme="minorHAnsi" w:eastAsia="Calibri" w:hAnsiTheme="minorHAnsi" w:cstheme="minorHAnsi"/>
          <w:sz w:val="22"/>
          <w:szCs w:val="22"/>
          <w:lang w:eastAsia="ja-JP"/>
        </w:rPr>
        <w:t>jednoosobowa działalność gospodarcza</w:t>
      </w:r>
    </w:p>
    <w:p w:rsidR="00981C56" w:rsidRPr="00AC065C" w:rsidRDefault="00981C56" w:rsidP="004C03AF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ja-JP"/>
        </w:rPr>
      </w:pPr>
      <w:r w:rsidRPr="00AC065C">
        <w:rPr>
          <w:rFonts w:ascii="Cambria Math" w:eastAsia="Calibri" w:hAnsi="Cambria Math" w:cs="Cambria Math"/>
          <w:sz w:val="36"/>
          <w:szCs w:val="22"/>
          <w:lang w:eastAsia="ja-JP"/>
        </w:rPr>
        <w:t>◻</w:t>
      </w:r>
      <w:r w:rsidRPr="00AC065C">
        <w:rPr>
          <w:rFonts w:asciiTheme="minorHAnsi" w:eastAsia="Calibri" w:hAnsiTheme="minorHAnsi" w:cstheme="minorHAnsi"/>
          <w:sz w:val="22"/>
          <w:szCs w:val="22"/>
          <w:lang w:eastAsia="ja-JP"/>
        </w:rPr>
        <w:t>osoba fizyczna nieprowadząca działalności gospodarczej</w:t>
      </w:r>
    </w:p>
    <w:p w:rsidR="00981C56" w:rsidRPr="00AC065C" w:rsidRDefault="00981C56" w:rsidP="004C03AF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ja-JP"/>
        </w:rPr>
      </w:pPr>
      <w:r w:rsidRPr="00AC065C">
        <w:rPr>
          <w:rFonts w:ascii="Cambria Math" w:eastAsia="Calibri" w:hAnsi="Cambria Math" w:cs="Cambria Math"/>
          <w:sz w:val="36"/>
          <w:szCs w:val="22"/>
          <w:lang w:eastAsia="ja-JP"/>
        </w:rPr>
        <w:t>◻</w:t>
      </w:r>
      <w:r w:rsidRPr="00AC065C">
        <w:rPr>
          <w:rFonts w:asciiTheme="minorHAnsi" w:eastAsia="Calibri" w:hAnsiTheme="minorHAnsi" w:cstheme="minorHAnsi"/>
          <w:sz w:val="22"/>
          <w:szCs w:val="22"/>
          <w:lang w:eastAsia="ja-JP"/>
        </w:rPr>
        <w:t>inny rodzaj</w:t>
      </w:r>
    </w:p>
    <w:p w:rsidR="00A32954" w:rsidRPr="00AC065C" w:rsidRDefault="00A32954" w:rsidP="004C03AF">
      <w:pPr>
        <w:autoSpaceDE w:val="0"/>
        <w:autoSpaceDN w:val="0"/>
        <w:adjustRightInd w:val="0"/>
        <w:rPr>
          <w:rFonts w:asciiTheme="minorHAnsi" w:eastAsia="Calibri" w:hAnsiTheme="minorHAnsi" w:cstheme="minorHAnsi"/>
          <w:i/>
          <w:iCs/>
          <w:sz w:val="22"/>
          <w:szCs w:val="22"/>
          <w:lang w:eastAsia="ja-JP"/>
        </w:rPr>
      </w:pPr>
      <w:r w:rsidRPr="00AC065C">
        <w:rPr>
          <w:rFonts w:asciiTheme="minorHAnsi" w:eastAsia="Calibri" w:hAnsiTheme="minorHAnsi" w:cstheme="minorHAnsi"/>
          <w:i/>
          <w:iCs/>
          <w:sz w:val="22"/>
          <w:szCs w:val="22"/>
          <w:lang w:eastAsia="ja-JP"/>
        </w:rPr>
        <w:t>Uwaga:</w:t>
      </w:r>
    </w:p>
    <w:p w:rsidR="001F6CCE" w:rsidRPr="00AC065C" w:rsidRDefault="001F6CCE" w:rsidP="004C03AF">
      <w:pPr>
        <w:rPr>
          <w:rFonts w:asciiTheme="minorHAnsi" w:eastAsia="Calibri" w:hAnsiTheme="minorHAnsi" w:cstheme="minorHAnsi"/>
          <w:i/>
          <w:color w:val="000000" w:themeColor="text1"/>
          <w:sz w:val="22"/>
          <w:lang w:eastAsia="en-US"/>
        </w:rPr>
      </w:pPr>
      <w:r w:rsidRPr="00AC065C">
        <w:rPr>
          <w:rFonts w:asciiTheme="minorHAnsi" w:hAnsiTheme="minorHAnsi" w:cstheme="minorHAnsi"/>
          <w:i/>
          <w:color w:val="000000" w:themeColor="text1"/>
          <w:sz w:val="22"/>
          <w:lang w:eastAsia="ar-SA"/>
        </w:rPr>
        <w:t xml:space="preserve">Definicja mikro, małego i średniego przedsiębiorcy w rozumieniu w art. 7 </w:t>
      </w:r>
      <w:r w:rsidRPr="00AC065C">
        <w:rPr>
          <w:rFonts w:asciiTheme="minorHAnsi" w:eastAsia="Calibri" w:hAnsiTheme="minorHAnsi" w:cstheme="minorHAnsi"/>
          <w:bCs/>
          <w:i/>
          <w:color w:val="000000" w:themeColor="text1"/>
          <w:sz w:val="22"/>
          <w:lang w:eastAsia="en-US"/>
        </w:rPr>
        <w:t xml:space="preserve">ustawy z dnia 6 marca 2018 r. Prawo Przedsiębiorców </w:t>
      </w:r>
    </w:p>
    <w:p w:rsidR="00207BA5" w:rsidRPr="00AC065C" w:rsidRDefault="00207BA5" w:rsidP="004C03AF">
      <w:pPr>
        <w:pStyle w:val="Zwykytekst1"/>
        <w:tabs>
          <w:tab w:val="left" w:leader="dot" w:pos="9072"/>
        </w:tabs>
        <w:rPr>
          <w:rFonts w:asciiTheme="minorHAnsi" w:hAnsiTheme="minorHAnsi" w:cstheme="minorHAnsi"/>
          <w:i/>
          <w:sz w:val="22"/>
          <w:szCs w:val="22"/>
        </w:rPr>
      </w:pPr>
    </w:p>
    <w:p w:rsidR="00207BA5" w:rsidRPr="00AC065C" w:rsidRDefault="00E46304" w:rsidP="004C03AF">
      <w:pPr>
        <w:pStyle w:val="Zwykytekst1"/>
        <w:numPr>
          <w:ilvl w:val="0"/>
          <w:numId w:val="36"/>
        </w:numPr>
        <w:spacing w:after="120"/>
        <w:ind w:left="425" w:hanging="425"/>
        <w:rPr>
          <w:rFonts w:asciiTheme="minorHAnsi" w:hAnsiTheme="minorHAnsi" w:cstheme="minorHAnsi"/>
          <w:b/>
          <w:bCs/>
          <w:sz w:val="22"/>
          <w:szCs w:val="22"/>
        </w:rPr>
      </w:pPr>
      <w:r w:rsidRPr="00AC065C">
        <w:rPr>
          <w:rFonts w:asciiTheme="minorHAnsi" w:hAnsiTheme="minorHAnsi" w:cstheme="minorHAnsi"/>
          <w:b/>
          <w:sz w:val="22"/>
          <w:szCs w:val="22"/>
        </w:rPr>
        <w:t>Składam (y) ofertę</w:t>
      </w:r>
      <w:r w:rsidR="00207BA5" w:rsidRPr="00AC065C">
        <w:rPr>
          <w:rFonts w:asciiTheme="minorHAnsi" w:hAnsiTheme="minorHAnsi" w:cstheme="minorHAnsi"/>
          <w:sz w:val="22"/>
          <w:szCs w:val="22"/>
        </w:rPr>
        <w:t xml:space="preserve"> na wykonanie przedmiotu zamówienia zgodnie ze Specyfikacją </w:t>
      </w:r>
      <w:r w:rsidR="0063597A" w:rsidRPr="00AC065C">
        <w:rPr>
          <w:rFonts w:asciiTheme="minorHAnsi" w:hAnsiTheme="minorHAnsi" w:cstheme="minorHAnsi"/>
          <w:sz w:val="22"/>
          <w:szCs w:val="22"/>
        </w:rPr>
        <w:t>Warunków Zamówienia (</w:t>
      </w:r>
      <w:r w:rsidR="006B6E65" w:rsidRPr="00AC065C">
        <w:rPr>
          <w:rFonts w:asciiTheme="minorHAnsi" w:hAnsiTheme="minorHAnsi" w:cstheme="minorHAnsi"/>
          <w:sz w:val="22"/>
          <w:szCs w:val="22"/>
        </w:rPr>
        <w:t>SWZ</w:t>
      </w:r>
      <w:r w:rsidR="0063597A" w:rsidRPr="00AC065C">
        <w:rPr>
          <w:rFonts w:asciiTheme="minorHAnsi" w:hAnsiTheme="minorHAnsi" w:cstheme="minorHAnsi"/>
          <w:sz w:val="22"/>
          <w:szCs w:val="22"/>
        </w:rPr>
        <w:t>)</w:t>
      </w:r>
      <w:r w:rsidR="00A32954" w:rsidRPr="00AC065C">
        <w:rPr>
          <w:rFonts w:asciiTheme="minorHAnsi" w:hAnsiTheme="minorHAnsi" w:cstheme="minorHAnsi"/>
          <w:sz w:val="22"/>
          <w:szCs w:val="22"/>
        </w:rPr>
        <w:t>.</w:t>
      </w:r>
    </w:p>
    <w:p w:rsidR="00207BA5" w:rsidRDefault="00E46304" w:rsidP="004C03AF">
      <w:pPr>
        <w:pStyle w:val="Zwykytekst1"/>
        <w:numPr>
          <w:ilvl w:val="0"/>
          <w:numId w:val="36"/>
        </w:numPr>
        <w:spacing w:after="120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b/>
          <w:sz w:val="22"/>
          <w:szCs w:val="22"/>
        </w:rPr>
        <w:t>Oświadczam (y),</w:t>
      </w:r>
      <w:r w:rsidR="00207BA5" w:rsidRPr="00AC065C">
        <w:rPr>
          <w:rFonts w:asciiTheme="minorHAnsi" w:hAnsiTheme="minorHAnsi" w:cstheme="minorHAnsi"/>
          <w:sz w:val="22"/>
          <w:szCs w:val="22"/>
        </w:rPr>
        <w:t xml:space="preserve"> że zapoznaliśmy się ze Specyfikacją Warunków Zamówienia oraz wyjaśnieniami i zmianami </w:t>
      </w:r>
      <w:r w:rsidR="006B6E65" w:rsidRPr="00AC065C">
        <w:rPr>
          <w:rFonts w:asciiTheme="minorHAnsi" w:hAnsiTheme="minorHAnsi" w:cstheme="minorHAnsi"/>
          <w:sz w:val="22"/>
          <w:szCs w:val="22"/>
        </w:rPr>
        <w:t>SWZ</w:t>
      </w:r>
      <w:r w:rsidR="00207BA5" w:rsidRPr="00AC065C">
        <w:rPr>
          <w:rFonts w:asciiTheme="minorHAnsi" w:hAnsiTheme="minorHAnsi" w:cstheme="minorHAnsi"/>
          <w:sz w:val="22"/>
          <w:szCs w:val="22"/>
        </w:rPr>
        <w:t xml:space="preserve"> przekazanymi przez Zamawiającego i uznajemy się za związanych określonymi w nich postanowieniami i zasadami postępowania.</w:t>
      </w:r>
    </w:p>
    <w:p w:rsidR="001A2B54" w:rsidRPr="001A2B54" w:rsidRDefault="001A2B54" w:rsidP="004C03AF">
      <w:pPr>
        <w:pStyle w:val="Zwykytekst1"/>
        <w:numPr>
          <w:ilvl w:val="0"/>
          <w:numId w:val="36"/>
        </w:numPr>
        <w:spacing w:after="120"/>
        <w:ind w:left="426" w:hanging="426"/>
        <w:rPr>
          <w:rFonts w:asciiTheme="minorHAnsi" w:hAnsiTheme="minorHAnsi" w:cstheme="minorHAnsi"/>
          <w:sz w:val="22"/>
          <w:szCs w:val="22"/>
        </w:rPr>
      </w:pPr>
      <w:r w:rsidRPr="001A2B54">
        <w:rPr>
          <w:rFonts w:asciiTheme="minorHAnsi" w:hAnsiTheme="minorHAnsi" w:cstheme="minorHAnsi"/>
          <w:sz w:val="22"/>
          <w:szCs w:val="22"/>
        </w:rPr>
        <w:t xml:space="preserve">Wskazuje/my że aktualny dokument potwierdzający umocowanie do reprezentacji Wykonawcy, Zamawiający może pobrać za pomocą bezpłatnych baz dostępnych pod adresem: </w:t>
      </w:r>
    </w:p>
    <w:p w:rsidR="001A2B54" w:rsidRPr="00025AB3" w:rsidRDefault="001A2B54" w:rsidP="00025AB3">
      <w:pPr>
        <w:pStyle w:val="Zwykytekst1"/>
        <w:spacing w:after="120"/>
        <w:ind w:left="36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025AB3">
        <w:rPr>
          <w:rFonts w:ascii="Cambria Math" w:eastAsia="Calibri" w:hAnsi="Cambria Math" w:cs="Cambria Math"/>
          <w:sz w:val="36"/>
          <w:szCs w:val="22"/>
          <w:lang w:val="en-US" w:eastAsia="ja-JP"/>
        </w:rPr>
        <w:t xml:space="preserve">◻ </w:t>
      </w:r>
      <w:r w:rsidRPr="00025AB3">
        <w:rPr>
          <w:rFonts w:asciiTheme="minorHAnsi" w:hAnsiTheme="minorHAnsi" w:cstheme="minorHAnsi"/>
          <w:sz w:val="22"/>
          <w:szCs w:val="22"/>
          <w:lang w:val="en-US"/>
        </w:rPr>
        <w:t>https://prod.ceidg.gov.pl/CEIDG/CEIDG.Public.UI/Search.aspx (CEIDG)</w:t>
      </w:r>
    </w:p>
    <w:p w:rsidR="001A2B54" w:rsidRPr="00025AB3" w:rsidRDefault="001A2B54" w:rsidP="00025AB3">
      <w:pPr>
        <w:pStyle w:val="Zwykytekst1"/>
        <w:spacing w:after="120"/>
        <w:ind w:left="36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025AB3">
        <w:rPr>
          <w:rFonts w:ascii="Cambria Math" w:eastAsia="Calibri" w:hAnsi="Cambria Math" w:cs="Cambria Math"/>
          <w:sz w:val="36"/>
          <w:szCs w:val="22"/>
          <w:lang w:val="en-US" w:eastAsia="ja-JP"/>
        </w:rPr>
        <w:t xml:space="preserve">◻ </w:t>
      </w:r>
      <w:r w:rsidRPr="00025AB3">
        <w:rPr>
          <w:rFonts w:asciiTheme="minorHAnsi" w:hAnsiTheme="minorHAnsi" w:cstheme="minorHAnsi"/>
          <w:sz w:val="22"/>
          <w:szCs w:val="22"/>
          <w:lang w:val="en-US"/>
        </w:rPr>
        <w:t>https://ekrs.ms.gov.pl/web/wyszukiwarka-krs/strona-glowna/ (KRS)</w:t>
      </w:r>
    </w:p>
    <w:p w:rsidR="00326CEE" w:rsidRDefault="001A2B54" w:rsidP="00326CEE">
      <w:pPr>
        <w:pStyle w:val="Zwykytekst1"/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="Cambria Math" w:eastAsia="Calibri" w:hAnsi="Cambria Math" w:cs="Cambria Math"/>
          <w:sz w:val="36"/>
          <w:szCs w:val="22"/>
          <w:lang w:eastAsia="ja-JP"/>
        </w:rPr>
        <w:t>◻</w:t>
      </w:r>
      <w:r>
        <w:rPr>
          <w:rFonts w:ascii="Cambria Math" w:eastAsia="Calibri" w:hAnsi="Cambria Math" w:cs="Cambria Math"/>
          <w:sz w:val="36"/>
          <w:szCs w:val="22"/>
          <w:lang w:eastAsia="ja-JP"/>
        </w:rPr>
        <w:t xml:space="preserve"> </w:t>
      </w:r>
      <w:r w:rsidRPr="001A2B54">
        <w:rPr>
          <w:rFonts w:asciiTheme="minorHAnsi" w:hAnsiTheme="minorHAnsi" w:cstheme="minorHAnsi"/>
          <w:sz w:val="22"/>
          <w:szCs w:val="22"/>
        </w:rPr>
        <w:t xml:space="preserve">inny właściwy rejestr </w:t>
      </w:r>
      <w:r w:rsidR="003432AD">
        <w:rPr>
          <w:rFonts w:asciiTheme="minorHAnsi" w:hAnsiTheme="minorHAnsi" w:cstheme="minorHAnsi"/>
          <w:sz w:val="22"/>
          <w:szCs w:val="22"/>
        </w:rPr>
        <w:t>_________________</w:t>
      </w:r>
      <w:r w:rsidRPr="001A2B54">
        <w:rPr>
          <w:rFonts w:asciiTheme="minorHAnsi" w:hAnsiTheme="minorHAnsi" w:cstheme="minorHAnsi"/>
          <w:sz w:val="22"/>
          <w:szCs w:val="22"/>
        </w:rPr>
        <w:t>**</w:t>
      </w:r>
      <w:r w:rsidR="003432AD">
        <w:rPr>
          <w:rFonts w:asciiTheme="minorHAnsi" w:hAnsiTheme="minorHAnsi" w:cstheme="minorHAnsi"/>
          <w:sz w:val="22"/>
          <w:szCs w:val="22"/>
        </w:rPr>
        <w:t>____________________________</w:t>
      </w:r>
      <w:r w:rsidRPr="001A2B54">
        <w:rPr>
          <w:rFonts w:asciiTheme="minorHAnsi" w:hAnsiTheme="minorHAnsi" w:cstheme="minorHAnsi"/>
          <w:sz w:val="22"/>
          <w:szCs w:val="22"/>
        </w:rPr>
        <w:t>**</w:t>
      </w:r>
    </w:p>
    <w:p w:rsidR="001A2B54" w:rsidRPr="001A2B54" w:rsidRDefault="001A2B54" w:rsidP="00326CEE">
      <w:pPr>
        <w:pStyle w:val="Zwykytekst1"/>
        <w:spacing w:after="120"/>
        <w:ind w:left="2694"/>
        <w:jc w:val="both"/>
        <w:rPr>
          <w:rFonts w:asciiTheme="minorHAnsi" w:hAnsiTheme="minorHAnsi" w:cstheme="minorHAnsi"/>
          <w:sz w:val="22"/>
          <w:szCs w:val="22"/>
        </w:rPr>
      </w:pPr>
      <w:r w:rsidRPr="001A2B54">
        <w:rPr>
          <w:rFonts w:asciiTheme="minorHAnsi" w:hAnsiTheme="minorHAnsi" w:cstheme="minorHAnsi"/>
          <w:sz w:val="22"/>
          <w:szCs w:val="22"/>
        </w:rPr>
        <w:t>wpisać nazwę bazy)</w:t>
      </w:r>
      <w:r w:rsidRPr="001A2B54">
        <w:rPr>
          <w:rFonts w:asciiTheme="minorHAnsi" w:hAnsiTheme="minorHAnsi" w:cstheme="minorHAnsi"/>
          <w:sz w:val="22"/>
          <w:szCs w:val="22"/>
        </w:rPr>
        <w:tab/>
        <w:t>(wpisać adres internetowy bazy)</w:t>
      </w:r>
    </w:p>
    <w:p w:rsidR="001A2B54" w:rsidRPr="001A2B54" w:rsidRDefault="001A2B54" w:rsidP="00025AB3">
      <w:pPr>
        <w:pStyle w:val="Zwykytekst1"/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="Cambria Math" w:eastAsia="Calibri" w:hAnsi="Cambria Math" w:cs="Cambria Math"/>
          <w:sz w:val="36"/>
          <w:szCs w:val="22"/>
          <w:lang w:eastAsia="ja-JP"/>
        </w:rPr>
        <w:t>◻</w:t>
      </w:r>
      <w:r>
        <w:rPr>
          <w:rFonts w:ascii="Cambria Math" w:eastAsia="Calibri" w:hAnsi="Cambria Math" w:cs="Cambria Math"/>
          <w:sz w:val="36"/>
          <w:szCs w:val="22"/>
          <w:lang w:eastAsia="ja-JP"/>
        </w:rPr>
        <w:t xml:space="preserve"> </w:t>
      </w:r>
      <w:r w:rsidRPr="001A2B54">
        <w:rPr>
          <w:rFonts w:asciiTheme="minorHAnsi" w:hAnsiTheme="minorHAnsi" w:cstheme="minorHAnsi"/>
          <w:sz w:val="22"/>
          <w:szCs w:val="22"/>
        </w:rPr>
        <w:t>brak możliwości pobrania online</w:t>
      </w:r>
    </w:p>
    <w:p w:rsidR="001A2B54" w:rsidRPr="001A2B54" w:rsidRDefault="00326CEE" w:rsidP="004C03AF">
      <w:pPr>
        <w:pStyle w:val="Zwykytekst1"/>
        <w:spacing w:after="120"/>
        <w:ind w:left="360"/>
        <w:rPr>
          <w:rFonts w:asciiTheme="minorHAnsi" w:hAnsiTheme="minorHAnsi" w:cstheme="minorHAnsi"/>
          <w:sz w:val="22"/>
          <w:szCs w:val="22"/>
        </w:rPr>
      </w:pPr>
      <w:r w:rsidRPr="00025AB3">
        <w:rPr>
          <w:rFonts w:asciiTheme="minorHAnsi" w:hAnsiTheme="minorHAnsi" w:cstheme="minorHAnsi"/>
          <w:i/>
          <w:iCs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dokumentu na podstawie art. 128 </w:t>
      </w:r>
      <w:proofErr w:type="spellStart"/>
      <w:r>
        <w:rPr>
          <w:rFonts w:asciiTheme="minorHAnsi" w:hAnsiTheme="minorHAnsi" w:cstheme="minorHAnsi"/>
          <w:i/>
          <w:iCs/>
        </w:rPr>
        <w:t>p.z.p</w:t>
      </w:r>
      <w:proofErr w:type="spellEnd"/>
      <w:r>
        <w:rPr>
          <w:rFonts w:asciiTheme="minorHAnsi" w:hAnsiTheme="minorHAnsi" w:cstheme="minorHAnsi"/>
          <w:i/>
          <w:iCs/>
        </w:rPr>
        <w:t>.</w:t>
      </w:r>
      <w:r w:rsidRPr="00025AB3">
        <w:rPr>
          <w:rFonts w:asciiTheme="minorHAnsi" w:hAnsiTheme="minorHAnsi" w:cstheme="minorHAnsi"/>
          <w:i/>
          <w:iCs/>
        </w:rPr>
        <w:t>)</w:t>
      </w:r>
    </w:p>
    <w:p w:rsidR="001A2B54" w:rsidRPr="00AC065C" w:rsidRDefault="001A2B54" w:rsidP="00025AB3">
      <w:pPr>
        <w:pStyle w:val="Zwykytekst1"/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031E0C" w:rsidRPr="00AC065C" w:rsidRDefault="00E46304" w:rsidP="004C03AF">
      <w:pPr>
        <w:pStyle w:val="Zwykytekst1"/>
        <w:numPr>
          <w:ilvl w:val="0"/>
          <w:numId w:val="36"/>
        </w:numPr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b/>
          <w:bCs/>
          <w:sz w:val="22"/>
          <w:szCs w:val="22"/>
        </w:rPr>
        <w:t>Oferuję (</w:t>
      </w:r>
      <w:proofErr w:type="spellStart"/>
      <w:r w:rsidRPr="00AC065C">
        <w:rPr>
          <w:rFonts w:asciiTheme="minorHAnsi" w:hAnsiTheme="minorHAnsi" w:cstheme="minorHAnsi"/>
          <w:b/>
          <w:bCs/>
          <w:sz w:val="22"/>
          <w:szCs w:val="22"/>
        </w:rPr>
        <w:t>emy</w:t>
      </w:r>
      <w:proofErr w:type="spellEnd"/>
      <w:r w:rsidRPr="00AC065C">
        <w:rPr>
          <w:rFonts w:asciiTheme="minorHAnsi" w:hAnsiTheme="minorHAnsi" w:cstheme="minorHAnsi"/>
          <w:b/>
          <w:bCs/>
          <w:sz w:val="22"/>
          <w:szCs w:val="22"/>
        </w:rPr>
        <w:t>)</w:t>
      </w:r>
      <w:r w:rsidR="00207BA5" w:rsidRPr="00AC065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07BA5" w:rsidRPr="00AC065C">
        <w:rPr>
          <w:rFonts w:asciiTheme="minorHAnsi" w:hAnsiTheme="minorHAnsi" w:cstheme="minorHAnsi"/>
          <w:sz w:val="22"/>
          <w:szCs w:val="22"/>
        </w:rPr>
        <w:t>wykonanie przedmiotu zamówienia</w:t>
      </w:r>
      <w:r w:rsidR="00562BDD" w:rsidRPr="00AC065C">
        <w:rPr>
          <w:rFonts w:asciiTheme="minorHAnsi" w:hAnsiTheme="minorHAnsi" w:cstheme="minorHAnsi"/>
          <w:sz w:val="22"/>
          <w:szCs w:val="22"/>
        </w:rPr>
        <w:t xml:space="preserve"> </w:t>
      </w:r>
      <w:r w:rsidR="00031E0C" w:rsidRPr="00AC065C">
        <w:rPr>
          <w:rFonts w:asciiTheme="minorHAnsi" w:hAnsiTheme="minorHAnsi" w:cstheme="minorHAnsi"/>
          <w:sz w:val="22"/>
          <w:szCs w:val="22"/>
        </w:rPr>
        <w:t>za cenę:</w:t>
      </w:r>
    </w:p>
    <w:p w:rsidR="00031E0C" w:rsidRPr="00AC065C" w:rsidRDefault="00031E0C" w:rsidP="004C03AF">
      <w:pPr>
        <w:pStyle w:val="Zwykytekst1"/>
        <w:ind w:left="426"/>
        <w:rPr>
          <w:rFonts w:asciiTheme="minorHAnsi" w:hAnsiTheme="minorHAnsi" w:cstheme="minorHAnsi"/>
          <w:b/>
          <w:sz w:val="22"/>
          <w:szCs w:val="22"/>
        </w:rPr>
      </w:pPr>
    </w:p>
    <w:p w:rsidR="00031E0C" w:rsidRPr="00AC065C" w:rsidRDefault="00031E0C" w:rsidP="004C03AF">
      <w:pPr>
        <w:pStyle w:val="Zwykytekst1"/>
        <w:spacing w:after="120"/>
        <w:ind w:left="425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b/>
          <w:sz w:val="22"/>
          <w:szCs w:val="22"/>
        </w:rPr>
        <w:t>netto</w:t>
      </w:r>
      <w:r w:rsidRPr="00AC065C">
        <w:rPr>
          <w:rFonts w:asciiTheme="minorHAnsi" w:hAnsiTheme="minorHAnsi" w:cstheme="minorHAnsi"/>
          <w:sz w:val="22"/>
          <w:szCs w:val="22"/>
        </w:rPr>
        <w:t xml:space="preserve"> _____________________________ </w:t>
      </w:r>
      <w:r w:rsidRPr="00AC065C">
        <w:rPr>
          <w:rFonts w:asciiTheme="minorHAnsi" w:hAnsiTheme="minorHAnsi" w:cstheme="minorHAnsi"/>
          <w:iCs/>
          <w:sz w:val="22"/>
          <w:szCs w:val="22"/>
        </w:rPr>
        <w:t>złotych</w:t>
      </w:r>
    </w:p>
    <w:p w:rsidR="00031E0C" w:rsidRPr="00AC065C" w:rsidRDefault="00031E0C" w:rsidP="004C03AF">
      <w:pPr>
        <w:spacing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sz w:val="22"/>
          <w:szCs w:val="22"/>
        </w:rPr>
        <w:t>(słownie:_____________________________________________________________________________________________________________________________________________________)</w:t>
      </w:r>
    </w:p>
    <w:p w:rsidR="00031E0C" w:rsidRPr="00AC065C" w:rsidRDefault="00031E0C" w:rsidP="004C03AF">
      <w:pPr>
        <w:suppressAutoHyphens/>
        <w:spacing w:before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b/>
          <w:sz w:val="22"/>
          <w:szCs w:val="22"/>
        </w:rPr>
        <w:t>VAT</w:t>
      </w:r>
      <w:r w:rsidRPr="00AC065C">
        <w:rPr>
          <w:rFonts w:asciiTheme="minorHAnsi" w:hAnsiTheme="minorHAnsi" w:cstheme="minorHAnsi"/>
          <w:sz w:val="22"/>
          <w:szCs w:val="22"/>
        </w:rPr>
        <w:t xml:space="preserve"> _________________________________ </w:t>
      </w:r>
      <w:r w:rsidRPr="00AC065C">
        <w:rPr>
          <w:rFonts w:asciiTheme="minorHAnsi" w:hAnsiTheme="minorHAnsi" w:cstheme="minorHAnsi"/>
          <w:iCs/>
          <w:sz w:val="22"/>
          <w:szCs w:val="22"/>
        </w:rPr>
        <w:t>złotych</w:t>
      </w:r>
    </w:p>
    <w:p w:rsidR="00031E0C" w:rsidRPr="00AC065C" w:rsidRDefault="00031E0C" w:rsidP="004C03AF">
      <w:pPr>
        <w:spacing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sz w:val="22"/>
          <w:szCs w:val="22"/>
        </w:rPr>
        <w:t>(słownie:_____________________________________________________________________________________________________________________________________________________)</w:t>
      </w:r>
    </w:p>
    <w:p w:rsidR="0063597A" w:rsidRPr="00AC065C" w:rsidRDefault="0063597A" w:rsidP="004C03AF">
      <w:pPr>
        <w:pStyle w:val="Zwykytekst1"/>
        <w:ind w:left="426"/>
        <w:rPr>
          <w:rFonts w:asciiTheme="minorHAnsi" w:hAnsiTheme="minorHAnsi" w:cstheme="minorHAnsi"/>
          <w:sz w:val="22"/>
          <w:szCs w:val="22"/>
        </w:rPr>
      </w:pPr>
    </w:p>
    <w:p w:rsidR="0063597A" w:rsidRPr="00AC065C" w:rsidRDefault="0063597A" w:rsidP="004C03AF">
      <w:pPr>
        <w:suppressAutoHyphens/>
        <w:spacing w:before="12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b/>
          <w:sz w:val="22"/>
          <w:szCs w:val="22"/>
        </w:rPr>
        <w:t>brutto</w:t>
      </w:r>
      <w:r w:rsidR="00031E0C" w:rsidRPr="00AC065C">
        <w:rPr>
          <w:rFonts w:asciiTheme="minorHAnsi" w:hAnsiTheme="minorHAnsi" w:cstheme="minorHAnsi"/>
          <w:sz w:val="22"/>
          <w:szCs w:val="22"/>
        </w:rPr>
        <w:t xml:space="preserve"> _______________________________</w:t>
      </w:r>
      <w:r w:rsidRPr="00AC065C">
        <w:rPr>
          <w:rFonts w:asciiTheme="minorHAnsi" w:hAnsiTheme="minorHAnsi" w:cstheme="minorHAnsi"/>
          <w:iCs/>
          <w:sz w:val="22"/>
          <w:szCs w:val="22"/>
        </w:rPr>
        <w:t>złotych</w:t>
      </w:r>
    </w:p>
    <w:p w:rsidR="00FC6E86" w:rsidRPr="00AC065C" w:rsidRDefault="0063597A" w:rsidP="004C03AF">
      <w:pPr>
        <w:spacing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sz w:val="22"/>
          <w:szCs w:val="22"/>
        </w:rPr>
        <w:lastRenderedPageBreak/>
        <w:t>(słownie:________________________________________________________________________________________________________________</w:t>
      </w:r>
      <w:r w:rsidR="009534FD" w:rsidRPr="00AC065C">
        <w:rPr>
          <w:rFonts w:asciiTheme="minorHAnsi" w:hAnsiTheme="minorHAnsi" w:cstheme="minorHAnsi"/>
          <w:sz w:val="22"/>
          <w:szCs w:val="22"/>
        </w:rPr>
        <w:t>________________________________</w:t>
      </w:r>
      <w:r w:rsidR="00BF1DDE" w:rsidRPr="00AC065C">
        <w:rPr>
          <w:rFonts w:asciiTheme="minorHAnsi" w:hAnsiTheme="minorHAnsi" w:cstheme="minorHAnsi"/>
          <w:sz w:val="22"/>
          <w:szCs w:val="22"/>
        </w:rPr>
        <w:t>_____</w:t>
      </w:r>
      <w:r w:rsidRPr="00AC065C">
        <w:rPr>
          <w:rFonts w:asciiTheme="minorHAnsi" w:hAnsiTheme="minorHAnsi" w:cstheme="minorHAnsi"/>
          <w:sz w:val="22"/>
          <w:szCs w:val="22"/>
        </w:rPr>
        <w:t>)</w:t>
      </w:r>
    </w:p>
    <w:p w:rsidR="00207BA5" w:rsidRPr="00AC065C" w:rsidRDefault="00E46304" w:rsidP="004C03AF">
      <w:pPr>
        <w:pStyle w:val="Zwykytekst1"/>
        <w:numPr>
          <w:ilvl w:val="0"/>
          <w:numId w:val="36"/>
        </w:numPr>
        <w:ind w:left="426"/>
        <w:rPr>
          <w:rFonts w:asciiTheme="minorHAnsi" w:eastAsia="Calibri" w:hAnsiTheme="minorHAnsi" w:cstheme="minorHAnsi"/>
          <w:sz w:val="22"/>
          <w:szCs w:val="22"/>
        </w:rPr>
      </w:pPr>
      <w:r w:rsidRPr="00AC065C">
        <w:rPr>
          <w:rFonts w:asciiTheme="minorHAnsi" w:eastAsia="Calibri" w:hAnsiTheme="minorHAnsi" w:cstheme="minorHAnsi"/>
          <w:b/>
          <w:sz w:val="22"/>
          <w:szCs w:val="22"/>
        </w:rPr>
        <w:t xml:space="preserve">Informuję </w:t>
      </w:r>
      <w:r w:rsidRPr="00AC065C">
        <w:rPr>
          <w:rFonts w:asciiTheme="minorHAnsi" w:hAnsiTheme="minorHAnsi" w:cstheme="minorHAnsi"/>
          <w:b/>
          <w:bCs/>
          <w:sz w:val="22"/>
          <w:szCs w:val="22"/>
        </w:rPr>
        <w:t>(</w:t>
      </w:r>
      <w:proofErr w:type="spellStart"/>
      <w:r w:rsidRPr="00AC065C">
        <w:rPr>
          <w:rFonts w:asciiTheme="minorHAnsi" w:hAnsiTheme="minorHAnsi" w:cstheme="minorHAnsi"/>
          <w:b/>
          <w:bCs/>
          <w:sz w:val="22"/>
          <w:szCs w:val="22"/>
        </w:rPr>
        <w:t>emy</w:t>
      </w:r>
      <w:proofErr w:type="spellEnd"/>
      <w:r w:rsidRPr="00AC065C">
        <w:rPr>
          <w:rFonts w:asciiTheme="minorHAnsi" w:hAnsiTheme="minorHAnsi" w:cstheme="minorHAnsi"/>
          <w:b/>
          <w:bCs/>
          <w:sz w:val="22"/>
          <w:szCs w:val="22"/>
        </w:rPr>
        <w:t>)</w:t>
      </w:r>
      <w:r w:rsidR="001E6876" w:rsidRPr="00AC065C">
        <w:rPr>
          <w:rFonts w:asciiTheme="minorHAnsi" w:eastAsia="Calibri" w:hAnsiTheme="minorHAnsi" w:cstheme="minorHAnsi"/>
          <w:sz w:val="22"/>
          <w:szCs w:val="22"/>
        </w:rPr>
        <w:t>,</w:t>
      </w:r>
      <w:r w:rsidRPr="00AC065C">
        <w:rPr>
          <w:rFonts w:asciiTheme="minorHAnsi" w:eastAsia="Calibri" w:hAnsiTheme="minorHAnsi" w:cstheme="minorHAnsi"/>
          <w:sz w:val="22"/>
          <w:szCs w:val="22"/>
        </w:rPr>
        <w:t xml:space="preserve"> że</w:t>
      </w:r>
      <w:r w:rsidR="00207BA5" w:rsidRPr="00AC065C">
        <w:rPr>
          <w:rFonts w:asciiTheme="minorHAnsi" w:eastAsia="Calibri" w:hAnsiTheme="minorHAnsi" w:cstheme="minorHAnsi"/>
          <w:sz w:val="22"/>
          <w:szCs w:val="22"/>
        </w:rPr>
        <w:t>:</w:t>
      </w:r>
    </w:p>
    <w:p w:rsidR="00424312" w:rsidRPr="00AC065C" w:rsidRDefault="00424312" w:rsidP="004C03AF">
      <w:pPr>
        <w:numPr>
          <w:ilvl w:val="0"/>
          <w:numId w:val="3"/>
        </w:numPr>
        <w:suppressAutoHyphens/>
        <w:ind w:hanging="294"/>
        <w:rPr>
          <w:rFonts w:asciiTheme="minorHAnsi" w:hAnsiTheme="minorHAnsi" w:cstheme="minorHAnsi"/>
          <w:sz w:val="22"/>
          <w:szCs w:val="22"/>
          <w:lang w:eastAsia="en-US"/>
        </w:rPr>
      </w:pPr>
      <w:r w:rsidRPr="00AC065C">
        <w:rPr>
          <w:rFonts w:asciiTheme="minorHAnsi" w:hAnsiTheme="minorHAnsi" w:cstheme="minorHAnsi"/>
          <w:sz w:val="22"/>
          <w:szCs w:val="22"/>
        </w:rPr>
        <w:t xml:space="preserve">wybór oferty </w:t>
      </w:r>
      <w:r w:rsidRPr="00AC065C">
        <w:rPr>
          <w:rFonts w:asciiTheme="minorHAnsi" w:hAnsiTheme="minorHAnsi" w:cstheme="minorHAnsi"/>
          <w:b/>
          <w:bCs/>
          <w:sz w:val="22"/>
          <w:szCs w:val="22"/>
        </w:rPr>
        <w:t xml:space="preserve">nie </w:t>
      </w:r>
      <w:r w:rsidRPr="00AC065C">
        <w:rPr>
          <w:rStyle w:val="Odwoaniedokomentarza"/>
          <w:rFonts w:asciiTheme="minorHAnsi" w:hAnsiTheme="minorHAnsi" w:cstheme="minorHAnsi"/>
          <w:b/>
          <w:bCs/>
          <w:sz w:val="22"/>
          <w:szCs w:val="22"/>
        </w:rPr>
        <w:t> </w:t>
      </w:r>
      <w:r w:rsidRPr="00AC065C">
        <w:rPr>
          <w:rFonts w:asciiTheme="minorHAnsi" w:hAnsiTheme="minorHAnsi" w:cstheme="minorHAnsi"/>
          <w:b/>
          <w:bCs/>
          <w:sz w:val="22"/>
          <w:szCs w:val="22"/>
        </w:rPr>
        <w:t xml:space="preserve">będzie* </w:t>
      </w:r>
      <w:r w:rsidRPr="00AC065C">
        <w:rPr>
          <w:rFonts w:asciiTheme="minorHAnsi" w:hAnsiTheme="minorHAnsi" w:cstheme="minorHAnsi"/>
          <w:sz w:val="22"/>
          <w:szCs w:val="22"/>
        </w:rPr>
        <w:t>prowadzić do powstania u Zamawiającego obowiązku podatkowego</w:t>
      </w:r>
      <w:r w:rsidRPr="00AC065C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:rsidR="00424312" w:rsidRPr="00AC065C" w:rsidRDefault="00424312" w:rsidP="004C03AF">
      <w:pPr>
        <w:numPr>
          <w:ilvl w:val="0"/>
          <w:numId w:val="3"/>
        </w:numPr>
        <w:suppressAutoHyphens/>
        <w:ind w:hanging="294"/>
        <w:rPr>
          <w:rFonts w:asciiTheme="minorHAnsi" w:hAnsiTheme="minorHAnsi" w:cstheme="minorHAnsi"/>
          <w:b/>
          <w:bCs/>
          <w:sz w:val="22"/>
          <w:szCs w:val="22"/>
        </w:rPr>
      </w:pPr>
      <w:r w:rsidRPr="00AC065C">
        <w:rPr>
          <w:rFonts w:asciiTheme="minorHAnsi" w:hAnsiTheme="minorHAnsi" w:cstheme="minorHAnsi"/>
          <w:sz w:val="22"/>
          <w:szCs w:val="22"/>
        </w:rPr>
        <w:t xml:space="preserve">wybór oferty </w:t>
      </w:r>
      <w:r w:rsidRPr="00AC065C">
        <w:rPr>
          <w:rFonts w:asciiTheme="minorHAnsi" w:hAnsiTheme="minorHAnsi" w:cstheme="minorHAnsi"/>
          <w:b/>
          <w:bCs/>
          <w:sz w:val="22"/>
          <w:szCs w:val="22"/>
        </w:rPr>
        <w:t>będzie*</w:t>
      </w:r>
      <w:r w:rsidRPr="00AC065C">
        <w:rPr>
          <w:rFonts w:asciiTheme="minorHAnsi" w:hAnsiTheme="minorHAnsi" w:cstheme="minorHAnsi"/>
          <w:sz w:val="22"/>
          <w:szCs w:val="22"/>
        </w:rPr>
        <w:t xml:space="preserve"> prowadzić do powstania u Zamawiającego obowiązku podatkowego </w:t>
      </w:r>
      <w:r w:rsidR="00C76157" w:rsidRPr="00AC065C">
        <w:rPr>
          <w:rFonts w:asciiTheme="minorHAnsi" w:hAnsiTheme="minorHAnsi" w:cstheme="minorHAnsi"/>
          <w:sz w:val="22"/>
          <w:szCs w:val="22"/>
        </w:rPr>
        <w:br/>
      </w:r>
      <w:r w:rsidRPr="00AC065C">
        <w:rPr>
          <w:rFonts w:asciiTheme="minorHAnsi" w:hAnsiTheme="minorHAnsi" w:cstheme="minorHAnsi"/>
          <w:sz w:val="22"/>
          <w:szCs w:val="22"/>
        </w:rPr>
        <w:t xml:space="preserve">w odniesieniu do następujących </w:t>
      </w:r>
      <w:r w:rsidRPr="00AC065C">
        <w:rPr>
          <w:rFonts w:asciiTheme="minorHAnsi" w:hAnsiTheme="minorHAnsi" w:cstheme="minorHAnsi"/>
          <w:i/>
          <w:iCs/>
          <w:sz w:val="22"/>
          <w:szCs w:val="22"/>
        </w:rPr>
        <w:t>towarów/ usług (w zależności od przedmiotu zamówienia)</w:t>
      </w:r>
      <w:r w:rsidRPr="00AC065C">
        <w:rPr>
          <w:rFonts w:asciiTheme="minorHAnsi" w:hAnsiTheme="minorHAnsi" w:cstheme="minorHAnsi"/>
          <w:sz w:val="22"/>
          <w:szCs w:val="22"/>
        </w:rPr>
        <w:t>: __________________________________________</w:t>
      </w:r>
      <w:r w:rsidR="008A48BE" w:rsidRPr="00AC065C">
        <w:rPr>
          <w:rFonts w:asciiTheme="minorHAnsi" w:hAnsiTheme="minorHAnsi" w:cstheme="minorHAnsi"/>
          <w:sz w:val="22"/>
          <w:szCs w:val="22"/>
        </w:rPr>
        <w:t>____________________________</w:t>
      </w:r>
      <w:r w:rsidRPr="00AC065C">
        <w:rPr>
          <w:rFonts w:asciiTheme="minorHAnsi" w:hAnsiTheme="minorHAnsi" w:cstheme="minorHAnsi"/>
          <w:sz w:val="22"/>
          <w:szCs w:val="22"/>
        </w:rPr>
        <w:t xml:space="preserve">__. </w:t>
      </w:r>
    </w:p>
    <w:p w:rsidR="00A0369B" w:rsidRPr="00AC065C" w:rsidRDefault="00424312" w:rsidP="004C03AF">
      <w:pPr>
        <w:suppressAutoHyphens/>
        <w:spacing w:after="120"/>
        <w:ind w:left="425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sz w:val="22"/>
          <w:szCs w:val="22"/>
        </w:rPr>
        <w:t xml:space="preserve">Wartość </w:t>
      </w:r>
      <w:r w:rsidRPr="00AC065C">
        <w:rPr>
          <w:rFonts w:asciiTheme="minorHAnsi" w:hAnsiTheme="minorHAnsi" w:cstheme="minorHAnsi"/>
          <w:i/>
          <w:iCs/>
          <w:sz w:val="22"/>
          <w:szCs w:val="22"/>
        </w:rPr>
        <w:t>towaru/ usług</w:t>
      </w:r>
      <w:r w:rsidRPr="00AC065C">
        <w:rPr>
          <w:rFonts w:asciiTheme="minorHAnsi" w:hAnsiTheme="minorHAnsi" w:cstheme="minorHAnsi"/>
          <w:sz w:val="22"/>
          <w:szCs w:val="22"/>
        </w:rPr>
        <w:t xml:space="preserve"> </w:t>
      </w:r>
      <w:r w:rsidRPr="00AC065C">
        <w:rPr>
          <w:rFonts w:asciiTheme="minorHAnsi" w:hAnsiTheme="minorHAnsi" w:cstheme="minorHAnsi"/>
          <w:i/>
          <w:iCs/>
          <w:sz w:val="22"/>
          <w:szCs w:val="22"/>
        </w:rPr>
        <w:t>(w zależności od przedmiotu zamówienia)</w:t>
      </w:r>
      <w:r w:rsidR="00BF1DDE" w:rsidRPr="00AC065C">
        <w:rPr>
          <w:rFonts w:asciiTheme="minorHAnsi" w:hAnsiTheme="minorHAnsi" w:cstheme="minorHAnsi"/>
          <w:sz w:val="22"/>
          <w:szCs w:val="22"/>
        </w:rPr>
        <w:t xml:space="preserve"> powodująca obowiązek </w:t>
      </w:r>
      <w:r w:rsidRPr="00AC065C">
        <w:rPr>
          <w:rFonts w:asciiTheme="minorHAnsi" w:hAnsiTheme="minorHAnsi" w:cstheme="minorHAnsi"/>
          <w:sz w:val="22"/>
          <w:szCs w:val="22"/>
        </w:rPr>
        <w:t>podatkowy u Zamawiającego to ___________ zł netto</w:t>
      </w:r>
      <w:r w:rsidRPr="00AC065C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:rsidR="00A0369B" w:rsidRPr="00AC065C" w:rsidRDefault="00A03BD8" w:rsidP="004C03AF">
      <w:pPr>
        <w:pStyle w:val="Zwykytekst1"/>
        <w:numPr>
          <w:ilvl w:val="0"/>
          <w:numId w:val="36"/>
        </w:numPr>
        <w:ind w:left="426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sz w:val="22"/>
          <w:szCs w:val="22"/>
        </w:rPr>
        <w:t>Realizację prac objętych przedmiotem zamówienia wykonamy sami bez udziału podwykonawców/ z udziałem podwykonawców</w:t>
      </w:r>
      <w:r w:rsidR="00006E0D" w:rsidRPr="00AC065C">
        <w:rPr>
          <w:rFonts w:asciiTheme="minorHAnsi" w:hAnsiTheme="minorHAnsi" w:cstheme="minorHAnsi"/>
          <w:sz w:val="22"/>
          <w:szCs w:val="22"/>
        </w:rPr>
        <w:t xml:space="preserve"> (podać nazwy podwykonawców, jeżeli są już znani)</w:t>
      </w:r>
      <w:r w:rsidR="00A0369B" w:rsidRPr="00AC065C">
        <w:rPr>
          <w:rFonts w:asciiTheme="minorHAnsi" w:hAnsiTheme="minorHAnsi" w:cstheme="minorHAnsi"/>
          <w:sz w:val="22"/>
          <w:szCs w:val="22"/>
        </w:rPr>
        <w:t>*</w:t>
      </w:r>
    </w:p>
    <w:p w:rsidR="00031E0C" w:rsidRPr="00AC065C" w:rsidRDefault="00031E0C" w:rsidP="00031E0C">
      <w:pPr>
        <w:pStyle w:val="Zwykytekst1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567"/>
        <w:gridCol w:w="4092"/>
        <w:gridCol w:w="4093"/>
      </w:tblGrid>
      <w:tr w:rsidR="004C03AF" w:rsidRPr="00AC065C" w:rsidTr="004C03AF">
        <w:trPr>
          <w:tblHeader/>
        </w:trPr>
        <w:tc>
          <w:tcPr>
            <w:tcW w:w="567" w:type="dxa"/>
          </w:tcPr>
          <w:p w:rsidR="004C03AF" w:rsidRPr="00AC065C" w:rsidRDefault="004C03AF" w:rsidP="008A48BE">
            <w:pPr>
              <w:pStyle w:val="Zwykytekst"/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092" w:type="dxa"/>
          </w:tcPr>
          <w:p w:rsidR="004C03AF" w:rsidRPr="00AC065C" w:rsidRDefault="004C03AF" w:rsidP="008A48BE">
            <w:pPr>
              <w:pStyle w:val="Zwykytekst"/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065C">
              <w:rPr>
                <w:rFonts w:asciiTheme="minorHAnsi" w:hAnsiTheme="minorHAnsi" w:cstheme="minorHAnsi"/>
                <w:b/>
                <w:sz w:val="22"/>
                <w:szCs w:val="22"/>
              </w:rPr>
              <w:t>Część zamówienia, którą zamierzamy powierzyć podwykonawcom</w:t>
            </w:r>
          </w:p>
        </w:tc>
        <w:tc>
          <w:tcPr>
            <w:tcW w:w="4093" w:type="dxa"/>
          </w:tcPr>
          <w:p w:rsidR="004C03AF" w:rsidRPr="00AC065C" w:rsidRDefault="004C03AF" w:rsidP="008A48BE">
            <w:pPr>
              <w:pStyle w:val="Zwykytekst"/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C065C">
              <w:rPr>
                <w:rFonts w:asciiTheme="minorHAnsi" w:hAnsiTheme="minorHAnsi" w:cstheme="minorHAnsi"/>
                <w:b/>
                <w:sz w:val="22"/>
                <w:szCs w:val="22"/>
              </w:rPr>
              <w:t>Nazwa (firma) podwykonawcy</w:t>
            </w:r>
          </w:p>
        </w:tc>
      </w:tr>
      <w:tr w:rsidR="004C03AF" w:rsidRPr="00AC065C" w:rsidTr="004C03AF">
        <w:trPr>
          <w:trHeight w:val="567"/>
        </w:trPr>
        <w:tc>
          <w:tcPr>
            <w:tcW w:w="567" w:type="dxa"/>
          </w:tcPr>
          <w:p w:rsidR="004C03AF" w:rsidRPr="00AC065C" w:rsidRDefault="004C03AF" w:rsidP="008A48BE">
            <w:pPr>
              <w:pStyle w:val="Zwykytekst"/>
              <w:spacing w:line="288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092" w:type="dxa"/>
          </w:tcPr>
          <w:p w:rsidR="004C03AF" w:rsidRPr="00AC065C" w:rsidRDefault="004C03AF" w:rsidP="008A48BE">
            <w:pPr>
              <w:pStyle w:val="Zwykytekst"/>
              <w:spacing w:line="288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93" w:type="dxa"/>
          </w:tcPr>
          <w:p w:rsidR="004C03AF" w:rsidRPr="00AC065C" w:rsidRDefault="004C03AF" w:rsidP="008A48BE">
            <w:pPr>
              <w:pStyle w:val="Zwykytekst"/>
              <w:spacing w:line="288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03AF" w:rsidRPr="00AC065C" w:rsidTr="004C03AF">
        <w:trPr>
          <w:trHeight w:val="567"/>
        </w:trPr>
        <w:tc>
          <w:tcPr>
            <w:tcW w:w="567" w:type="dxa"/>
          </w:tcPr>
          <w:p w:rsidR="004C03AF" w:rsidRPr="00AC065C" w:rsidRDefault="004C03AF" w:rsidP="008A48BE">
            <w:pPr>
              <w:pStyle w:val="Zwykytekst"/>
              <w:spacing w:line="288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092" w:type="dxa"/>
          </w:tcPr>
          <w:p w:rsidR="004C03AF" w:rsidRPr="00AC065C" w:rsidRDefault="004C03AF" w:rsidP="008A48BE">
            <w:pPr>
              <w:pStyle w:val="Zwykytekst"/>
              <w:spacing w:line="288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93" w:type="dxa"/>
          </w:tcPr>
          <w:p w:rsidR="004C03AF" w:rsidRPr="00AC065C" w:rsidRDefault="004C03AF" w:rsidP="008A48BE">
            <w:pPr>
              <w:pStyle w:val="Zwykytekst"/>
              <w:spacing w:line="288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03AF" w:rsidRPr="00AC065C" w:rsidTr="004C03AF">
        <w:trPr>
          <w:trHeight w:val="567"/>
        </w:trPr>
        <w:tc>
          <w:tcPr>
            <w:tcW w:w="567" w:type="dxa"/>
          </w:tcPr>
          <w:p w:rsidR="004C03AF" w:rsidRPr="00AC065C" w:rsidRDefault="004C03AF" w:rsidP="008A48BE">
            <w:pPr>
              <w:pStyle w:val="Zwykytekst"/>
              <w:spacing w:line="288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4092" w:type="dxa"/>
          </w:tcPr>
          <w:p w:rsidR="004C03AF" w:rsidRPr="00AC065C" w:rsidRDefault="004C03AF" w:rsidP="008A48BE">
            <w:pPr>
              <w:pStyle w:val="Zwykytekst"/>
              <w:spacing w:line="288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93" w:type="dxa"/>
          </w:tcPr>
          <w:p w:rsidR="004C03AF" w:rsidRPr="00AC065C" w:rsidRDefault="004C03AF" w:rsidP="008A48BE">
            <w:pPr>
              <w:pStyle w:val="Zwykytekst"/>
              <w:spacing w:line="288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03AF" w:rsidRPr="00AC065C" w:rsidTr="004C03AF">
        <w:trPr>
          <w:trHeight w:val="567"/>
        </w:trPr>
        <w:tc>
          <w:tcPr>
            <w:tcW w:w="567" w:type="dxa"/>
          </w:tcPr>
          <w:p w:rsidR="004C03AF" w:rsidRPr="00AC065C" w:rsidRDefault="004C03AF" w:rsidP="008A48BE">
            <w:pPr>
              <w:pStyle w:val="Zwykytekst"/>
              <w:spacing w:line="288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4092" w:type="dxa"/>
          </w:tcPr>
          <w:p w:rsidR="004C03AF" w:rsidRPr="00AC065C" w:rsidRDefault="004C03AF" w:rsidP="008A48BE">
            <w:pPr>
              <w:pStyle w:val="Zwykytekst"/>
              <w:spacing w:line="288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93" w:type="dxa"/>
          </w:tcPr>
          <w:p w:rsidR="004C03AF" w:rsidRPr="00AC065C" w:rsidRDefault="004C03AF" w:rsidP="008A48BE">
            <w:pPr>
              <w:pStyle w:val="Zwykytekst"/>
              <w:spacing w:line="288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A0369B" w:rsidRPr="00AC065C" w:rsidRDefault="00A0369B" w:rsidP="00A0369B">
      <w:pPr>
        <w:pStyle w:val="Zwykytekst1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:rsidR="00424312" w:rsidRPr="00AC065C" w:rsidRDefault="00E46304" w:rsidP="004C03AF">
      <w:pPr>
        <w:pStyle w:val="Zwykytekst1"/>
        <w:numPr>
          <w:ilvl w:val="0"/>
          <w:numId w:val="36"/>
        </w:numPr>
        <w:ind w:left="426"/>
        <w:rPr>
          <w:rFonts w:asciiTheme="minorHAnsi" w:hAnsiTheme="minorHAnsi" w:cstheme="minorHAnsi"/>
          <w:i/>
          <w:iCs/>
          <w:sz w:val="22"/>
          <w:szCs w:val="22"/>
        </w:rPr>
      </w:pPr>
      <w:r w:rsidRPr="00AC065C">
        <w:rPr>
          <w:rFonts w:asciiTheme="minorHAnsi" w:hAnsiTheme="minorHAnsi" w:cstheme="minorHAnsi"/>
          <w:b/>
          <w:iCs/>
          <w:sz w:val="22"/>
          <w:szCs w:val="22"/>
        </w:rPr>
        <w:t>Oświadczenie.</w:t>
      </w:r>
      <w:r w:rsidR="00BC4D81" w:rsidRPr="00AC065C">
        <w:rPr>
          <w:rFonts w:asciiTheme="minorHAnsi" w:hAnsiTheme="minorHAnsi" w:cstheme="minorHAnsi"/>
          <w:i/>
          <w:iCs/>
          <w:sz w:val="22"/>
          <w:szCs w:val="22"/>
        </w:rPr>
        <w:t xml:space="preserve"> Dotyczy jedynie Wykonawców wspólnie ubiegających się o zamówienie – należy dostosować do liczby wykonawców w konsorcjum</w:t>
      </w:r>
      <w:r w:rsidR="00424312" w:rsidRPr="00AC065C">
        <w:rPr>
          <w:rFonts w:asciiTheme="minorHAnsi" w:hAnsiTheme="minorHAnsi" w:cstheme="minorHAnsi"/>
          <w:i/>
          <w:iCs/>
          <w:sz w:val="22"/>
          <w:szCs w:val="22"/>
        </w:rPr>
        <w:t>:</w:t>
      </w:r>
    </w:p>
    <w:p w:rsidR="00A0369B" w:rsidRPr="00AC065C" w:rsidRDefault="00BC4D81" w:rsidP="004C03AF">
      <w:pPr>
        <w:spacing w:after="120"/>
        <w:ind w:left="425"/>
        <w:rPr>
          <w:rFonts w:asciiTheme="minorHAnsi" w:hAnsiTheme="minorHAnsi" w:cstheme="minorHAnsi"/>
          <w:i/>
          <w:iCs/>
          <w:sz w:val="22"/>
          <w:szCs w:val="22"/>
        </w:rPr>
      </w:pPr>
      <w:r w:rsidRPr="00AC065C">
        <w:rPr>
          <w:rFonts w:asciiTheme="minorHAnsi" w:hAnsiTheme="minorHAnsi" w:cstheme="minorHAnsi"/>
          <w:i/>
          <w:iCs/>
          <w:sz w:val="22"/>
          <w:szCs w:val="22"/>
        </w:rPr>
        <w:t xml:space="preserve">W przypadku wspólnego ubiegania się o zamówienie należy do oferty dołączyć </w:t>
      </w:r>
      <w:r w:rsidRPr="003432AD">
        <w:rPr>
          <w:rFonts w:asciiTheme="minorHAnsi" w:hAnsiTheme="minorHAnsi" w:cstheme="minorHAnsi"/>
          <w:b/>
          <w:i/>
          <w:iCs/>
          <w:sz w:val="22"/>
          <w:szCs w:val="22"/>
        </w:rPr>
        <w:t>załącznik nr 3</w:t>
      </w:r>
      <w:r w:rsidRPr="00AC065C">
        <w:rPr>
          <w:rFonts w:asciiTheme="minorHAnsi" w:hAnsiTheme="minorHAnsi" w:cstheme="minorHAnsi"/>
          <w:i/>
          <w:iCs/>
          <w:sz w:val="22"/>
          <w:szCs w:val="22"/>
        </w:rPr>
        <w:t xml:space="preserve"> do SWZ oraz pełnomocnictwo stanowiące </w:t>
      </w:r>
      <w:r w:rsidRPr="003432AD">
        <w:rPr>
          <w:rFonts w:asciiTheme="minorHAnsi" w:hAnsiTheme="minorHAnsi" w:cstheme="minorHAnsi"/>
          <w:b/>
          <w:i/>
          <w:iCs/>
          <w:sz w:val="22"/>
          <w:szCs w:val="22"/>
        </w:rPr>
        <w:t>załącznik nr 7 do SWZ.</w:t>
      </w:r>
    </w:p>
    <w:p w:rsidR="000048A6" w:rsidRPr="00AC065C" w:rsidRDefault="00E46304" w:rsidP="004C03AF">
      <w:pPr>
        <w:pStyle w:val="Zwykytekst1"/>
        <w:numPr>
          <w:ilvl w:val="0"/>
          <w:numId w:val="36"/>
        </w:numPr>
        <w:ind w:left="426"/>
        <w:rPr>
          <w:rFonts w:asciiTheme="minorHAnsi" w:hAnsiTheme="minorHAnsi" w:cstheme="minorHAnsi"/>
          <w:b/>
          <w:spacing w:val="-3"/>
          <w:w w:val="105"/>
          <w:sz w:val="22"/>
        </w:rPr>
      </w:pPr>
      <w:r w:rsidRPr="00AC065C">
        <w:rPr>
          <w:rFonts w:asciiTheme="minorHAnsi" w:hAnsiTheme="minorHAnsi" w:cstheme="minorHAnsi"/>
          <w:b/>
          <w:spacing w:val="-3"/>
          <w:w w:val="105"/>
          <w:sz w:val="22"/>
        </w:rPr>
        <w:t>Oświadczam (y)</w:t>
      </w:r>
      <w:r w:rsidR="000048A6" w:rsidRPr="00AC065C">
        <w:rPr>
          <w:rFonts w:asciiTheme="minorHAnsi" w:hAnsiTheme="minorHAnsi" w:cstheme="minorHAnsi"/>
          <w:b/>
          <w:spacing w:val="-3"/>
          <w:w w:val="105"/>
          <w:sz w:val="22"/>
        </w:rPr>
        <w:t xml:space="preserve">, </w:t>
      </w:r>
      <w:r w:rsidR="000048A6" w:rsidRPr="00AC065C">
        <w:rPr>
          <w:rFonts w:asciiTheme="minorHAnsi" w:hAnsiTheme="minorHAnsi" w:cstheme="minorHAnsi"/>
          <w:spacing w:val="-3"/>
          <w:sz w:val="22"/>
        </w:rPr>
        <w:t xml:space="preserve">iż </w:t>
      </w:r>
      <w:r w:rsidR="000048A6" w:rsidRPr="00AC065C">
        <w:rPr>
          <w:rFonts w:asciiTheme="minorHAnsi" w:hAnsiTheme="minorHAnsi" w:cstheme="minorHAnsi"/>
          <w:b/>
          <w:spacing w:val="-3"/>
          <w:w w:val="105"/>
          <w:sz w:val="22"/>
        </w:rPr>
        <w:t>w celu spełnienia warunku udziału</w:t>
      </w:r>
      <w:r w:rsidR="000048A6" w:rsidRPr="00AC065C">
        <w:rPr>
          <w:rFonts w:asciiTheme="minorHAnsi" w:hAnsiTheme="minorHAnsi" w:cstheme="minorHAnsi"/>
          <w:spacing w:val="-3"/>
          <w:sz w:val="22"/>
        </w:rPr>
        <w:t xml:space="preserve"> w niniejszym postępowaniu </w:t>
      </w:r>
      <w:r w:rsidR="000048A6" w:rsidRPr="00AC065C">
        <w:rPr>
          <w:rFonts w:asciiTheme="minorHAnsi" w:hAnsiTheme="minorHAnsi" w:cstheme="minorHAnsi"/>
          <w:spacing w:val="-2"/>
          <w:sz w:val="22"/>
        </w:rPr>
        <w:t xml:space="preserve">o udzielenie zamówienia, </w:t>
      </w:r>
      <w:r w:rsidR="000048A6" w:rsidRPr="00AC065C">
        <w:rPr>
          <w:rFonts w:asciiTheme="minorHAnsi" w:hAnsiTheme="minorHAnsi" w:cstheme="minorHAnsi"/>
          <w:b/>
          <w:i/>
          <w:spacing w:val="-2"/>
          <w:w w:val="105"/>
          <w:sz w:val="22"/>
          <w:u w:val="single"/>
        </w:rPr>
        <w:t>polegam na</w:t>
      </w:r>
      <w:r w:rsidR="000048A6" w:rsidRPr="00AC065C">
        <w:rPr>
          <w:rFonts w:asciiTheme="minorHAnsi" w:hAnsiTheme="minorHAnsi" w:cstheme="minorHAnsi"/>
          <w:b/>
          <w:i/>
          <w:spacing w:val="-2"/>
          <w:sz w:val="22"/>
          <w:u w:val="single"/>
        </w:rPr>
        <w:t xml:space="preserve"> zdolnościach technicznych lub zawodowych lub sytuacji </w:t>
      </w:r>
      <w:r w:rsidR="000048A6" w:rsidRPr="00AC065C">
        <w:rPr>
          <w:rFonts w:asciiTheme="minorHAnsi" w:hAnsiTheme="minorHAnsi" w:cstheme="minorHAnsi"/>
          <w:b/>
          <w:i/>
          <w:spacing w:val="-1"/>
          <w:sz w:val="22"/>
          <w:u w:val="single"/>
        </w:rPr>
        <w:t>finansowej lub ekonomicznej</w:t>
      </w:r>
      <w:r w:rsidR="000048A6" w:rsidRPr="00AC065C">
        <w:rPr>
          <w:rFonts w:asciiTheme="minorHAnsi" w:hAnsiTheme="minorHAnsi" w:cstheme="minorHAnsi"/>
          <w:spacing w:val="-1"/>
          <w:sz w:val="22"/>
        </w:rPr>
        <w:t xml:space="preserve"> innych podmiotów udostępniających te zasoby zgodnie z przepisami </w:t>
      </w:r>
      <w:r w:rsidR="000048A6" w:rsidRPr="00AC065C">
        <w:rPr>
          <w:rFonts w:asciiTheme="minorHAnsi" w:hAnsiTheme="minorHAnsi" w:cstheme="minorHAnsi"/>
          <w:i/>
          <w:spacing w:val="-1"/>
          <w:w w:val="105"/>
          <w:sz w:val="22"/>
        </w:rPr>
        <w:t xml:space="preserve">art. 118 ustawy </w:t>
      </w:r>
      <w:proofErr w:type="spellStart"/>
      <w:r w:rsidR="000048A6" w:rsidRPr="00AC065C">
        <w:rPr>
          <w:rFonts w:asciiTheme="minorHAnsi" w:hAnsiTheme="minorHAnsi" w:cstheme="minorHAnsi"/>
          <w:i/>
          <w:spacing w:val="-1"/>
          <w:w w:val="105"/>
          <w:sz w:val="22"/>
        </w:rPr>
        <w:t>pzp</w:t>
      </w:r>
      <w:proofErr w:type="spellEnd"/>
      <w:r w:rsidR="000048A6" w:rsidRPr="00AC065C">
        <w:rPr>
          <w:rFonts w:asciiTheme="minorHAnsi" w:hAnsiTheme="minorHAnsi" w:cstheme="minorHAnsi"/>
          <w:spacing w:val="-1"/>
          <w:sz w:val="22"/>
        </w:rPr>
        <w:t>. (należy zaznaczyć odpowiedni kwadrat):</w:t>
      </w:r>
    </w:p>
    <w:p w:rsidR="000048A6" w:rsidRPr="00AC065C" w:rsidRDefault="008A48BE" w:rsidP="004C03AF">
      <w:pPr>
        <w:numPr>
          <w:ilvl w:val="0"/>
          <w:numId w:val="38"/>
        </w:numPr>
        <w:shd w:val="clear" w:color="auto" w:fill="FFFFFF" w:themeFill="background1"/>
        <w:tabs>
          <w:tab w:val="clear" w:pos="648"/>
          <w:tab w:val="decimal" w:pos="1560"/>
        </w:tabs>
        <w:spacing w:line="199" w:lineRule="auto"/>
        <w:ind w:left="1560" w:hanging="1056"/>
        <w:rPr>
          <w:rFonts w:asciiTheme="minorHAnsi" w:hAnsiTheme="minorHAnsi" w:cstheme="minorHAnsi"/>
          <w:sz w:val="22"/>
        </w:rPr>
      </w:pPr>
      <w:r w:rsidRPr="00AC065C">
        <w:rPr>
          <w:rFonts w:ascii="Cambria Math" w:hAnsi="Cambria Math" w:cs="Cambria Math"/>
          <w:sz w:val="36"/>
        </w:rPr>
        <w:t>◻</w:t>
      </w:r>
      <w:r w:rsidR="000048A6" w:rsidRPr="00AC065C">
        <w:rPr>
          <w:rFonts w:asciiTheme="minorHAnsi" w:hAnsiTheme="minorHAnsi" w:cstheme="minorHAnsi"/>
          <w:sz w:val="22"/>
        </w:rPr>
        <w:t>TAK</w:t>
      </w:r>
    </w:p>
    <w:p w:rsidR="000048A6" w:rsidRPr="00AC065C" w:rsidRDefault="008A48BE" w:rsidP="004C03AF">
      <w:pPr>
        <w:numPr>
          <w:ilvl w:val="0"/>
          <w:numId w:val="38"/>
        </w:numPr>
        <w:tabs>
          <w:tab w:val="clear" w:pos="648"/>
          <w:tab w:val="decimal" w:pos="1560"/>
        </w:tabs>
        <w:spacing w:line="199" w:lineRule="auto"/>
        <w:ind w:left="504"/>
        <w:rPr>
          <w:rFonts w:asciiTheme="minorHAnsi" w:hAnsiTheme="minorHAnsi" w:cstheme="minorHAnsi"/>
          <w:sz w:val="22"/>
        </w:rPr>
      </w:pPr>
      <w:r w:rsidRPr="00AC065C">
        <w:rPr>
          <w:rFonts w:ascii="Cambria Math" w:hAnsi="Cambria Math" w:cs="Cambria Math"/>
          <w:sz w:val="36"/>
        </w:rPr>
        <w:t>◻</w:t>
      </w:r>
      <w:r w:rsidR="000048A6" w:rsidRPr="00AC065C">
        <w:rPr>
          <w:rFonts w:asciiTheme="minorHAnsi" w:hAnsiTheme="minorHAnsi" w:cstheme="minorHAnsi"/>
          <w:sz w:val="22"/>
        </w:rPr>
        <w:t>NIE</w:t>
      </w:r>
    </w:p>
    <w:p w:rsidR="000048A6" w:rsidRPr="00AC065C" w:rsidRDefault="000048A6" w:rsidP="004C03AF">
      <w:pPr>
        <w:ind w:left="576"/>
        <w:rPr>
          <w:rFonts w:asciiTheme="minorHAnsi" w:hAnsiTheme="minorHAnsi" w:cstheme="minorHAnsi"/>
          <w:b/>
          <w:w w:val="105"/>
          <w:sz w:val="22"/>
          <w:u w:val="single"/>
        </w:rPr>
      </w:pPr>
      <w:r w:rsidRPr="00AC065C">
        <w:rPr>
          <w:rFonts w:asciiTheme="minorHAnsi" w:hAnsiTheme="minorHAnsi" w:cstheme="minorHAnsi"/>
          <w:b/>
          <w:w w:val="105"/>
          <w:sz w:val="22"/>
          <w:u w:val="single"/>
        </w:rPr>
        <w:t xml:space="preserve">Uwaga: </w:t>
      </w:r>
    </w:p>
    <w:p w:rsidR="000048A6" w:rsidRPr="00AC065C" w:rsidRDefault="000048A6" w:rsidP="004C03AF">
      <w:pPr>
        <w:ind w:left="792" w:right="144" w:hanging="216"/>
        <w:rPr>
          <w:rFonts w:asciiTheme="minorHAnsi" w:hAnsiTheme="minorHAnsi" w:cstheme="minorHAnsi"/>
          <w:spacing w:val="7"/>
          <w:sz w:val="20"/>
        </w:rPr>
      </w:pPr>
      <w:r w:rsidRPr="00AC065C">
        <w:rPr>
          <w:rFonts w:asciiTheme="minorHAnsi" w:hAnsiTheme="minorHAnsi" w:cstheme="minorHAnsi"/>
          <w:spacing w:val="7"/>
          <w:sz w:val="22"/>
        </w:rPr>
        <w:t xml:space="preserve">~ </w:t>
      </w:r>
      <w:r w:rsidRPr="00AC065C">
        <w:rPr>
          <w:rFonts w:asciiTheme="minorHAnsi" w:hAnsiTheme="minorHAnsi" w:cstheme="minorHAnsi"/>
          <w:spacing w:val="7"/>
          <w:sz w:val="20"/>
        </w:rPr>
        <w:t xml:space="preserve">W </w:t>
      </w:r>
      <w:r w:rsidRPr="00AC065C">
        <w:rPr>
          <w:rFonts w:asciiTheme="minorHAnsi" w:hAnsiTheme="minorHAnsi" w:cstheme="minorHAnsi"/>
          <w:spacing w:val="3"/>
          <w:sz w:val="20"/>
        </w:rPr>
        <w:t xml:space="preserve">przypadku, gdy </w:t>
      </w:r>
      <w:r w:rsidR="001E6876" w:rsidRPr="00AC065C">
        <w:rPr>
          <w:rFonts w:asciiTheme="minorHAnsi" w:hAnsiTheme="minorHAnsi" w:cstheme="minorHAnsi"/>
          <w:spacing w:val="3"/>
          <w:sz w:val="20"/>
        </w:rPr>
        <w:t xml:space="preserve">Wykonawca </w:t>
      </w:r>
      <w:r w:rsidRPr="00AC065C">
        <w:rPr>
          <w:rFonts w:asciiTheme="minorHAnsi" w:hAnsiTheme="minorHAnsi" w:cstheme="minorHAnsi"/>
          <w:spacing w:val="3"/>
          <w:sz w:val="20"/>
        </w:rPr>
        <w:t>nie wypełni niniejszych danych lub zaznaczy</w:t>
      </w:r>
      <w:r w:rsidRPr="00AC065C">
        <w:rPr>
          <w:rFonts w:asciiTheme="minorHAnsi" w:hAnsiTheme="minorHAnsi" w:cstheme="minorHAnsi"/>
          <w:spacing w:val="7"/>
          <w:sz w:val="20"/>
        </w:rPr>
        <w:t xml:space="preserve"> </w:t>
      </w:r>
      <w:r w:rsidRPr="00AC065C">
        <w:rPr>
          <w:rFonts w:asciiTheme="minorHAnsi" w:hAnsiTheme="minorHAnsi" w:cstheme="minorHAnsi"/>
          <w:b/>
          <w:spacing w:val="7"/>
          <w:w w:val="105"/>
          <w:sz w:val="20"/>
        </w:rPr>
        <w:t xml:space="preserve">„NIE”, </w:t>
      </w:r>
      <w:r w:rsidR="001E6876" w:rsidRPr="00AC065C">
        <w:rPr>
          <w:rFonts w:asciiTheme="minorHAnsi" w:hAnsiTheme="minorHAnsi" w:cstheme="minorHAnsi"/>
          <w:spacing w:val="3"/>
          <w:sz w:val="20"/>
        </w:rPr>
        <w:t xml:space="preserve">Zamawiający </w:t>
      </w:r>
      <w:r w:rsidRPr="00AC065C">
        <w:rPr>
          <w:rFonts w:asciiTheme="minorHAnsi" w:hAnsiTheme="minorHAnsi" w:cstheme="minorHAnsi"/>
          <w:spacing w:val="3"/>
          <w:sz w:val="20"/>
        </w:rPr>
        <w:t xml:space="preserve">uzna, iż </w:t>
      </w:r>
      <w:r w:rsidR="001E6876" w:rsidRPr="00AC065C">
        <w:rPr>
          <w:rFonts w:asciiTheme="minorHAnsi" w:hAnsiTheme="minorHAnsi" w:cstheme="minorHAnsi"/>
          <w:spacing w:val="3"/>
          <w:sz w:val="20"/>
        </w:rPr>
        <w:t>Wykonawca</w:t>
      </w:r>
      <w:r w:rsidR="001E6876" w:rsidRPr="00AC065C">
        <w:rPr>
          <w:rFonts w:asciiTheme="minorHAnsi" w:hAnsiTheme="minorHAnsi" w:cstheme="minorHAnsi"/>
          <w:spacing w:val="10"/>
          <w:sz w:val="20"/>
        </w:rPr>
        <w:t xml:space="preserve"> </w:t>
      </w:r>
      <w:r w:rsidRPr="00AC065C">
        <w:rPr>
          <w:rFonts w:asciiTheme="minorHAnsi" w:hAnsiTheme="minorHAnsi" w:cstheme="minorHAnsi"/>
          <w:b/>
          <w:spacing w:val="10"/>
          <w:w w:val="105"/>
          <w:sz w:val="20"/>
        </w:rPr>
        <w:t xml:space="preserve">nie polega </w:t>
      </w:r>
      <w:r w:rsidRPr="00AC065C">
        <w:rPr>
          <w:rFonts w:asciiTheme="minorHAnsi" w:hAnsiTheme="minorHAnsi" w:cstheme="minorHAnsi"/>
          <w:spacing w:val="3"/>
          <w:sz w:val="20"/>
        </w:rPr>
        <w:t>na zdolnościach technicznych lub zawodowych lub sytuacji finansowej lub ekonomicznej innych podmiotów w celu spełnienia warunku udziału w niniejszym postępowaniu o udzielenie zamówienia</w:t>
      </w:r>
      <w:r w:rsidRPr="00AC065C">
        <w:rPr>
          <w:rFonts w:asciiTheme="minorHAnsi" w:hAnsiTheme="minorHAnsi" w:cstheme="minorHAnsi"/>
          <w:sz w:val="20"/>
        </w:rPr>
        <w:t>.</w:t>
      </w:r>
    </w:p>
    <w:p w:rsidR="000048A6" w:rsidRPr="00AC065C" w:rsidRDefault="000048A6" w:rsidP="004C03AF">
      <w:pPr>
        <w:ind w:left="792" w:right="144" w:hanging="216"/>
        <w:rPr>
          <w:rFonts w:asciiTheme="minorHAnsi" w:hAnsiTheme="minorHAnsi" w:cstheme="minorHAnsi"/>
          <w:spacing w:val="3"/>
          <w:sz w:val="20"/>
        </w:rPr>
      </w:pPr>
      <w:r w:rsidRPr="00AC065C">
        <w:rPr>
          <w:rFonts w:asciiTheme="minorHAnsi" w:hAnsiTheme="minorHAnsi" w:cstheme="minorHAnsi"/>
          <w:spacing w:val="3"/>
          <w:sz w:val="20"/>
        </w:rPr>
        <w:t xml:space="preserve">~ W przypadku, gdy wykonawca zaznaczy </w:t>
      </w:r>
      <w:r w:rsidRPr="00AC065C">
        <w:rPr>
          <w:rFonts w:asciiTheme="minorHAnsi" w:hAnsiTheme="minorHAnsi" w:cstheme="minorHAnsi"/>
          <w:b/>
          <w:spacing w:val="3"/>
          <w:w w:val="105"/>
          <w:sz w:val="20"/>
        </w:rPr>
        <w:t xml:space="preserve">„TAK”, </w:t>
      </w:r>
      <w:r w:rsidRPr="00AC065C">
        <w:rPr>
          <w:rFonts w:asciiTheme="minorHAnsi" w:hAnsiTheme="minorHAnsi" w:cstheme="minorHAnsi"/>
          <w:spacing w:val="3"/>
          <w:sz w:val="20"/>
        </w:rPr>
        <w:t>do formularza oferty należy dołączyć zobowiązanie podmiotu udostępniającego wykonawcy zasoby na potrzeby realizacji zamówienia - wg wzoru sta</w:t>
      </w:r>
      <w:r w:rsidRPr="00AC065C">
        <w:rPr>
          <w:rFonts w:asciiTheme="minorHAnsi" w:hAnsiTheme="minorHAnsi" w:cstheme="minorHAnsi"/>
          <w:spacing w:val="-1"/>
          <w:sz w:val="20"/>
        </w:rPr>
        <w:t xml:space="preserve">nowiącego </w:t>
      </w:r>
      <w:r w:rsidRPr="00AC065C">
        <w:rPr>
          <w:rFonts w:asciiTheme="minorHAnsi" w:hAnsiTheme="minorHAnsi" w:cstheme="minorHAnsi"/>
          <w:b/>
          <w:spacing w:val="-1"/>
          <w:w w:val="105"/>
          <w:sz w:val="20"/>
        </w:rPr>
        <w:t xml:space="preserve">załącznik nr </w:t>
      </w:r>
      <w:r w:rsidR="00EF018E" w:rsidRPr="00AC065C">
        <w:rPr>
          <w:rFonts w:asciiTheme="minorHAnsi" w:hAnsiTheme="minorHAnsi" w:cstheme="minorHAnsi"/>
          <w:b/>
          <w:spacing w:val="-1"/>
          <w:w w:val="105"/>
          <w:sz w:val="20"/>
        </w:rPr>
        <w:t>6</w:t>
      </w:r>
      <w:r w:rsidRPr="00AC065C">
        <w:rPr>
          <w:rFonts w:asciiTheme="minorHAnsi" w:hAnsiTheme="minorHAnsi" w:cstheme="minorHAnsi"/>
          <w:b/>
          <w:spacing w:val="-1"/>
          <w:w w:val="105"/>
          <w:sz w:val="20"/>
        </w:rPr>
        <w:t xml:space="preserve"> </w:t>
      </w:r>
      <w:r w:rsidRPr="00AC065C">
        <w:rPr>
          <w:rFonts w:asciiTheme="minorHAnsi" w:hAnsiTheme="minorHAnsi" w:cstheme="minorHAnsi"/>
          <w:spacing w:val="-1"/>
          <w:sz w:val="20"/>
        </w:rPr>
        <w:t>do SWZ.</w:t>
      </w:r>
    </w:p>
    <w:p w:rsidR="000048A6" w:rsidRPr="00AC065C" w:rsidRDefault="000048A6" w:rsidP="008A48BE">
      <w:pPr>
        <w:ind w:left="283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:rsidR="00416231" w:rsidRPr="00AC065C" w:rsidRDefault="001E6876" w:rsidP="004C03AF">
      <w:pPr>
        <w:pStyle w:val="Zwykytekst1"/>
        <w:numPr>
          <w:ilvl w:val="0"/>
          <w:numId w:val="36"/>
        </w:numPr>
        <w:spacing w:after="120"/>
        <w:ind w:left="425" w:hanging="357"/>
        <w:rPr>
          <w:rFonts w:asciiTheme="minorHAnsi" w:hAnsiTheme="minorHAnsi" w:cstheme="minorHAnsi"/>
          <w:b/>
          <w:sz w:val="22"/>
          <w:szCs w:val="22"/>
        </w:rPr>
      </w:pPr>
      <w:r w:rsidRPr="00AC065C">
        <w:rPr>
          <w:rFonts w:asciiTheme="minorHAnsi" w:hAnsiTheme="minorHAnsi" w:cstheme="minorHAnsi"/>
          <w:b/>
          <w:i/>
          <w:iCs/>
          <w:sz w:val="22"/>
          <w:szCs w:val="22"/>
        </w:rPr>
        <w:t>Z</w:t>
      </w:r>
      <w:r w:rsidR="00E46304" w:rsidRPr="00AC065C">
        <w:rPr>
          <w:rFonts w:asciiTheme="minorHAnsi" w:hAnsiTheme="minorHAnsi" w:cstheme="minorHAnsi"/>
          <w:b/>
          <w:iCs/>
          <w:sz w:val="22"/>
          <w:szCs w:val="22"/>
        </w:rPr>
        <w:t>obowiązuję (</w:t>
      </w:r>
      <w:proofErr w:type="spellStart"/>
      <w:r w:rsidR="00E46304" w:rsidRPr="00AC065C">
        <w:rPr>
          <w:rFonts w:asciiTheme="minorHAnsi" w:hAnsiTheme="minorHAnsi" w:cstheme="minorHAnsi"/>
          <w:b/>
          <w:iCs/>
          <w:sz w:val="22"/>
          <w:szCs w:val="22"/>
        </w:rPr>
        <w:t>emy</w:t>
      </w:r>
      <w:proofErr w:type="spellEnd"/>
      <w:r w:rsidR="00E46304" w:rsidRPr="00AC065C">
        <w:rPr>
          <w:rFonts w:asciiTheme="minorHAnsi" w:hAnsiTheme="minorHAnsi" w:cstheme="minorHAnsi"/>
          <w:b/>
          <w:iCs/>
          <w:sz w:val="22"/>
          <w:szCs w:val="22"/>
        </w:rPr>
        <w:t>) się</w:t>
      </w:r>
      <w:r w:rsidR="00416231" w:rsidRPr="00AC065C">
        <w:rPr>
          <w:rFonts w:asciiTheme="minorHAnsi" w:hAnsiTheme="minorHAnsi" w:cstheme="minorHAnsi"/>
          <w:iCs/>
          <w:sz w:val="22"/>
          <w:szCs w:val="22"/>
        </w:rPr>
        <w:t xml:space="preserve"> do realizacji zamówienia w terminie określonym w </w:t>
      </w:r>
      <w:r w:rsidR="006B6E65" w:rsidRPr="00AC065C">
        <w:rPr>
          <w:rFonts w:asciiTheme="minorHAnsi" w:hAnsiTheme="minorHAnsi" w:cstheme="minorHAnsi"/>
          <w:iCs/>
          <w:sz w:val="22"/>
          <w:szCs w:val="22"/>
        </w:rPr>
        <w:t>SWZ</w:t>
      </w:r>
      <w:r w:rsidR="00416231" w:rsidRPr="00AC065C">
        <w:rPr>
          <w:rFonts w:asciiTheme="minorHAnsi" w:hAnsiTheme="minorHAnsi" w:cstheme="minorHAnsi"/>
          <w:iCs/>
          <w:sz w:val="22"/>
          <w:szCs w:val="22"/>
        </w:rPr>
        <w:t>.</w:t>
      </w:r>
    </w:p>
    <w:p w:rsidR="00006E0D" w:rsidRPr="00FE3639" w:rsidRDefault="00E46304" w:rsidP="004C03AF">
      <w:pPr>
        <w:pStyle w:val="Zwykytekst1"/>
        <w:numPr>
          <w:ilvl w:val="0"/>
          <w:numId w:val="36"/>
        </w:numPr>
        <w:spacing w:after="120"/>
        <w:ind w:left="425" w:hanging="425"/>
        <w:rPr>
          <w:rFonts w:asciiTheme="minorHAnsi" w:hAnsiTheme="minorHAnsi" w:cstheme="minorHAnsi"/>
          <w:color w:val="FF0000"/>
          <w:sz w:val="22"/>
          <w:szCs w:val="22"/>
        </w:rPr>
      </w:pPr>
      <w:r w:rsidRPr="00F51FA1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Zobowiązuję </w:t>
      </w:r>
      <w:r w:rsidRPr="00F51FA1">
        <w:rPr>
          <w:rFonts w:asciiTheme="minorHAnsi" w:hAnsiTheme="minorHAnsi" w:cstheme="minorHAnsi"/>
          <w:b/>
          <w:iCs/>
          <w:color w:val="000000" w:themeColor="text1"/>
          <w:sz w:val="22"/>
          <w:szCs w:val="22"/>
        </w:rPr>
        <w:t>(</w:t>
      </w:r>
      <w:proofErr w:type="spellStart"/>
      <w:r w:rsidRPr="00F51FA1">
        <w:rPr>
          <w:rFonts w:asciiTheme="minorHAnsi" w:hAnsiTheme="minorHAnsi" w:cstheme="minorHAnsi"/>
          <w:b/>
          <w:iCs/>
          <w:color w:val="000000" w:themeColor="text1"/>
          <w:sz w:val="22"/>
          <w:szCs w:val="22"/>
        </w:rPr>
        <w:t>emy</w:t>
      </w:r>
      <w:proofErr w:type="spellEnd"/>
      <w:r w:rsidRPr="00F51FA1">
        <w:rPr>
          <w:rFonts w:asciiTheme="minorHAnsi" w:hAnsiTheme="minorHAnsi" w:cstheme="minorHAnsi"/>
          <w:b/>
          <w:iCs/>
          <w:color w:val="000000" w:themeColor="text1"/>
          <w:sz w:val="22"/>
          <w:szCs w:val="22"/>
        </w:rPr>
        <w:t xml:space="preserve">) </w:t>
      </w:r>
      <w:r w:rsidRPr="00F51FA1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się</w:t>
      </w:r>
      <w:r w:rsidR="00006E0D" w:rsidRPr="00F51FA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 udzielenia gwarancji </w:t>
      </w:r>
      <w:r w:rsidR="00D43F51" w:rsidRPr="00F51FA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 rękojmi </w:t>
      </w:r>
      <w:r w:rsidR="00006E0D" w:rsidRPr="00F51FA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 okres ________________ </w:t>
      </w:r>
      <w:r w:rsidR="00FE3639" w:rsidRPr="00F51FA1">
        <w:rPr>
          <w:rFonts w:asciiTheme="minorHAnsi" w:hAnsiTheme="minorHAnsi" w:cstheme="minorHAnsi"/>
          <w:color w:val="000000" w:themeColor="text1"/>
          <w:sz w:val="22"/>
          <w:szCs w:val="22"/>
        </w:rPr>
        <w:t>lat</w:t>
      </w:r>
      <w:r w:rsidR="00006E0D" w:rsidRPr="00F51FA1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:rsidR="00424312" w:rsidRPr="00AC065C" w:rsidRDefault="00E46304" w:rsidP="004C03AF">
      <w:pPr>
        <w:pStyle w:val="Zwykytekst1"/>
        <w:numPr>
          <w:ilvl w:val="0"/>
          <w:numId w:val="36"/>
        </w:numPr>
        <w:spacing w:after="120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b/>
          <w:sz w:val="22"/>
          <w:szCs w:val="22"/>
        </w:rPr>
        <w:t xml:space="preserve">Akceptuję </w:t>
      </w:r>
      <w:r w:rsidRPr="00AC065C">
        <w:rPr>
          <w:rFonts w:asciiTheme="minorHAnsi" w:hAnsiTheme="minorHAnsi" w:cstheme="minorHAnsi"/>
          <w:b/>
          <w:iCs/>
          <w:sz w:val="22"/>
          <w:szCs w:val="22"/>
        </w:rPr>
        <w:t>(</w:t>
      </w:r>
      <w:proofErr w:type="spellStart"/>
      <w:r w:rsidRPr="00AC065C">
        <w:rPr>
          <w:rFonts w:asciiTheme="minorHAnsi" w:hAnsiTheme="minorHAnsi" w:cstheme="minorHAnsi"/>
          <w:b/>
          <w:iCs/>
          <w:sz w:val="22"/>
          <w:szCs w:val="22"/>
        </w:rPr>
        <w:t>emy</w:t>
      </w:r>
      <w:proofErr w:type="spellEnd"/>
      <w:r w:rsidRPr="00AC065C">
        <w:rPr>
          <w:rFonts w:asciiTheme="minorHAnsi" w:hAnsiTheme="minorHAnsi" w:cstheme="minorHAnsi"/>
          <w:b/>
          <w:iCs/>
          <w:sz w:val="22"/>
          <w:szCs w:val="22"/>
        </w:rPr>
        <w:t>)</w:t>
      </w:r>
      <w:r w:rsidR="00424312" w:rsidRPr="00AC065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24312" w:rsidRPr="00AC065C">
        <w:rPr>
          <w:rFonts w:asciiTheme="minorHAnsi" w:hAnsiTheme="minorHAnsi" w:cstheme="minorHAnsi"/>
          <w:sz w:val="22"/>
          <w:szCs w:val="22"/>
        </w:rPr>
        <w:t xml:space="preserve">warunki płatności określone przez Zamawiającego w </w:t>
      </w:r>
      <w:r w:rsidR="006B6E65" w:rsidRPr="00AC065C">
        <w:rPr>
          <w:rFonts w:asciiTheme="minorHAnsi" w:hAnsiTheme="minorHAnsi" w:cstheme="minorHAnsi"/>
          <w:sz w:val="22"/>
          <w:szCs w:val="22"/>
        </w:rPr>
        <w:t>SWZ</w:t>
      </w:r>
      <w:r w:rsidR="00424312" w:rsidRPr="00AC065C">
        <w:rPr>
          <w:rFonts w:asciiTheme="minorHAnsi" w:hAnsiTheme="minorHAnsi" w:cstheme="minorHAnsi"/>
          <w:sz w:val="22"/>
          <w:szCs w:val="22"/>
        </w:rPr>
        <w:t>.</w:t>
      </w:r>
    </w:p>
    <w:p w:rsidR="00424312" w:rsidRPr="00AC065C" w:rsidRDefault="00E46304" w:rsidP="004C03AF">
      <w:pPr>
        <w:pStyle w:val="Zwykytekst1"/>
        <w:numPr>
          <w:ilvl w:val="0"/>
          <w:numId w:val="36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b/>
          <w:sz w:val="22"/>
          <w:szCs w:val="22"/>
        </w:rPr>
        <w:t>Jestem (</w:t>
      </w:r>
      <w:proofErr w:type="spellStart"/>
      <w:r w:rsidRPr="00AC065C">
        <w:rPr>
          <w:rFonts w:asciiTheme="minorHAnsi" w:hAnsiTheme="minorHAnsi" w:cstheme="minorHAnsi"/>
          <w:b/>
          <w:sz w:val="22"/>
          <w:szCs w:val="22"/>
        </w:rPr>
        <w:t>śmy</w:t>
      </w:r>
      <w:proofErr w:type="spellEnd"/>
      <w:r w:rsidRPr="00AC065C">
        <w:rPr>
          <w:rFonts w:asciiTheme="minorHAnsi" w:hAnsiTheme="minorHAnsi" w:cstheme="minorHAnsi"/>
          <w:b/>
          <w:sz w:val="22"/>
          <w:szCs w:val="22"/>
        </w:rPr>
        <w:t>)</w:t>
      </w:r>
      <w:r w:rsidR="00424312" w:rsidRPr="00AC065C">
        <w:rPr>
          <w:rFonts w:asciiTheme="minorHAnsi" w:hAnsiTheme="minorHAnsi" w:cstheme="minorHAnsi"/>
          <w:sz w:val="22"/>
          <w:szCs w:val="22"/>
        </w:rPr>
        <w:t xml:space="preserve"> związani ofertą przez okres wskazany w </w:t>
      </w:r>
      <w:r w:rsidR="006B6E65" w:rsidRPr="00AC065C">
        <w:rPr>
          <w:rFonts w:asciiTheme="minorHAnsi" w:hAnsiTheme="minorHAnsi" w:cstheme="minorHAnsi"/>
          <w:sz w:val="22"/>
          <w:szCs w:val="22"/>
        </w:rPr>
        <w:t>SWZ</w:t>
      </w:r>
      <w:r w:rsidR="00424312" w:rsidRPr="00AC065C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424312" w:rsidRPr="00AC065C" w:rsidRDefault="00424312" w:rsidP="004C03AF">
      <w:pPr>
        <w:spacing w:line="36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sz w:val="22"/>
          <w:szCs w:val="22"/>
        </w:rPr>
        <w:lastRenderedPageBreak/>
        <w:t>Na potwierdzenie powyższego wnieśliśmy wadium w wysokości ___________ PLN w formie ________________________________________________</w:t>
      </w:r>
      <w:r w:rsidR="009534FD" w:rsidRPr="00AC065C">
        <w:rPr>
          <w:rFonts w:asciiTheme="minorHAnsi" w:hAnsiTheme="minorHAnsi" w:cstheme="minorHAnsi"/>
          <w:sz w:val="22"/>
          <w:szCs w:val="22"/>
        </w:rPr>
        <w:t>______________________________</w:t>
      </w:r>
      <w:r w:rsidRPr="00AC065C">
        <w:rPr>
          <w:rFonts w:asciiTheme="minorHAnsi" w:hAnsiTheme="minorHAnsi" w:cstheme="minorHAnsi"/>
          <w:sz w:val="22"/>
          <w:szCs w:val="22"/>
        </w:rPr>
        <w:t>__</w:t>
      </w:r>
    </w:p>
    <w:p w:rsidR="00424312" w:rsidRPr="00AC065C" w:rsidRDefault="00424312" w:rsidP="004C03AF">
      <w:pPr>
        <w:pStyle w:val="Zwykytekst"/>
        <w:spacing w:after="120"/>
        <w:ind w:left="283" w:hanging="113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iCs/>
          <w:sz w:val="22"/>
          <w:szCs w:val="22"/>
        </w:rPr>
        <w:tab/>
        <w:t>Wadium należy zwrócić przelewem na konto nr _________________________________________________</w:t>
      </w:r>
      <w:r w:rsidR="002C0806">
        <w:rPr>
          <w:rFonts w:asciiTheme="minorHAnsi" w:hAnsiTheme="minorHAnsi" w:cstheme="minorHAnsi"/>
          <w:iCs/>
          <w:sz w:val="22"/>
          <w:szCs w:val="22"/>
        </w:rPr>
        <w:t>_______________________________</w:t>
      </w:r>
    </w:p>
    <w:p w:rsidR="00424312" w:rsidRPr="00AC065C" w:rsidRDefault="00424312" w:rsidP="004C03AF">
      <w:pPr>
        <w:pStyle w:val="Zwykytekst"/>
        <w:spacing w:after="120"/>
        <w:ind w:left="2836"/>
        <w:rPr>
          <w:rFonts w:asciiTheme="minorHAnsi" w:hAnsiTheme="minorHAnsi" w:cstheme="minorHAnsi"/>
          <w:i/>
          <w:sz w:val="18"/>
          <w:szCs w:val="22"/>
        </w:rPr>
      </w:pPr>
      <w:r w:rsidRPr="00AC065C">
        <w:rPr>
          <w:rFonts w:asciiTheme="minorHAnsi" w:hAnsiTheme="minorHAnsi" w:cstheme="minorHAnsi"/>
          <w:i/>
          <w:iCs/>
          <w:sz w:val="18"/>
          <w:szCs w:val="22"/>
        </w:rPr>
        <w:t xml:space="preserve">(w </w:t>
      </w:r>
      <w:r w:rsidRPr="00AC065C">
        <w:rPr>
          <w:rFonts w:asciiTheme="minorHAnsi" w:hAnsiTheme="minorHAnsi" w:cstheme="minorHAnsi"/>
          <w:i/>
          <w:sz w:val="18"/>
          <w:szCs w:val="22"/>
        </w:rPr>
        <w:t>przypadku wniesienia w formie pieniądza)</w:t>
      </w:r>
    </w:p>
    <w:p w:rsidR="00424312" w:rsidRPr="00AC065C" w:rsidRDefault="00AD457D" w:rsidP="004C03AF">
      <w:pPr>
        <w:pStyle w:val="Zwykytekst1"/>
        <w:numPr>
          <w:ilvl w:val="0"/>
          <w:numId w:val="36"/>
        </w:numPr>
        <w:spacing w:after="120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b/>
          <w:sz w:val="22"/>
          <w:szCs w:val="22"/>
        </w:rPr>
        <w:t xml:space="preserve">Oświadczam (y), </w:t>
      </w:r>
      <w:r w:rsidR="00424312" w:rsidRPr="00AC065C">
        <w:rPr>
          <w:rFonts w:asciiTheme="minorHAnsi" w:hAnsiTheme="minorHAnsi" w:cstheme="minorHAnsi"/>
          <w:sz w:val="22"/>
          <w:szCs w:val="22"/>
        </w:rPr>
        <w:t>iż informacje i dokumenty zawarte w o</w:t>
      </w:r>
      <w:r w:rsidR="008A48BE" w:rsidRPr="00AC065C">
        <w:rPr>
          <w:rFonts w:asciiTheme="minorHAnsi" w:hAnsiTheme="minorHAnsi" w:cstheme="minorHAnsi"/>
          <w:sz w:val="22"/>
          <w:szCs w:val="22"/>
        </w:rPr>
        <w:t>drębnym, stosownie oznaczonym i </w:t>
      </w:r>
      <w:r w:rsidR="00424312" w:rsidRPr="00AC065C">
        <w:rPr>
          <w:rFonts w:asciiTheme="minorHAnsi" w:hAnsiTheme="minorHAnsi" w:cstheme="minorHAnsi"/>
          <w:sz w:val="22"/>
          <w:szCs w:val="22"/>
        </w:rPr>
        <w:t>nazwanym załączniku</w:t>
      </w:r>
      <w:r w:rsidR="00424312" w:rsidRPr="00AC065C" w:rsidDel="00267663">
        <w:rPr>
          <w:rFonts w:asciiTheme="minorHAnsi" w:hAnsiTheme="minorHAnsi" w:cstheme="minorHAnsi"/>
          <w:sz w:val="22"/>
          <w:szCs w:val="22"/>
        </w:rPr>
        <w:t xml:space="preserve"> </w:t>
      </w:r>
      <w:r w:rsidR="00424312" w:rsidRPr="00AC065C">
        <w:rPr>
          <w:rFonts w:asciiTheme="minorHAnsi" w:hAnsiTheme="minorHAnsi" w:cstheme="minorHAnsi"/>
          <w:sz w:val="22"/>
          <w:szCs w:val="22"/>
        </w:rPr>
        <w:t>____</w:t>
      </w:r>
      <w:r w:rsidR="009534FD" w:rsidRPr="00AC065C">
        <w:rPr>
          <w:rFonts w:asciiTheme="minorHAnsi" w:hAnsiTheme="minorHAnsi" w:cstheme="minorHAnsi"/>
          <w:sz w:val="22"/>
          <w:szCs w:val="22"/>
        </w:rPr>
        <w:t>_______</w:t>
      </w:r>
      <w:r w:rsidR="00424312" w:rsidRPr="00AC065C">
        <w:rPr>
          <w:rFonts w:asciiTheme="minorHAnsi" w:hAnsiTheme="minorHAnsi" w:cstheme="minorHAnsi"/>
          <w:sz w:val="22"/>
          <w:szCs w:val="22"/>
        </w:rPr>
        <w:t xml:space="preserve"> </w:t>
      </w:r>
      <w:r w:rsidR="00424312" w:rsidRPr="00AC065C">
        <w:rPr>
          <w:rFonts w:asciiTheme="minorHAnsi" w:hAnsiTheme="minorHAnsi" w:cstheme="minorHAnsi"/>
          <w:i/>
          <w:sz w:val="22"/>
          <w:szCs w:val="22"/>
        </w:rPr>
        <w:t>(należy podać nazwę załącznika)</w:t>
      </w:r>
      <w:r w:rsidR="00424312" w:rsidRPr="00AC065C">
        <w:rPr>
          <w:rFonts w:asciiTheme="minorHAnsi" w:hAnsiTheme="minorHAnsi" w:cstheme="minorHAnsi"/>
          <w:sz w:val="22"/>
          <w:szCs w:val="22"/>
        </w:rPr>
        <w:t xml:space="preserve"> stanowią tajemnicę przedsiębiorstwa w rozumieniu przepisów o zwalczaniu nieuczciwej konkurencji, co wykazaliśmy w załączniku do Oferty  ___</w:t>
      </w:r>
      <w:r w:rsidR="009534FD" w:rsidRPr="00AC065C">
        <w:rPr>
          <w:rFonts w:asciiTheme="minorHAnsi" w:hAnsiTheme="minorHAnsi" w:cstheme="minorHAnsi"/>
          <w:sz w:val="22"/>
          <w:szCs w:val="22"/>
        </w:rPr>
        <w:t>_______</w:t>
      </w:r>
      <w:r w:rsidR="00424312" w:rsidRPr="00AC065C">
        <w:rPr>
          <w:rFonts w:asciiTheme="minorHAnsi" w:hAnsiTheme="minorHAnsi" w:cstheme="minorHAnsi"/>
          <w:sz w:val="22"/>
          <w:szCs w:val="22"/>
        </w:rPr>
        <w:t xml:space="preserve">_ </w:t>
      </w:r>
      <w:r w:rsidR="00424312" w:rsidRPr="00AC065C">
        <w:rPr>
          <w:rFonts w:asciiTheme="minorHAnsi" w:hAnsiTheme="minorHAnsi" w:cstheme="minorHAnsi"/>
          <w:i/>
          <w:sz w:val="22"/>
          <w:szCs w:val="22"/>
        </w:rPr>
        <w:t>(należy podać nazwę załącznika)</w:t>
      </w:r>
      <w:r w:rsidR="00424312" w:rsidRPr="00AC065C">
        <w:rPr>
          <w:rFonts w:asciiTheme="minorHAnsi" w:hAnsiTheme="minorHAnsi" w:cstheme="minorHAnsi"/>
          <w:sz w:val="22"/>
          <w:szCs w:val="22"/>
        </w:rPr>
        <w:t>i zastrzegamy, że nie mogą być one udostępniane.</w:t>
      </w:r>
    </w:p>
    <w:p w:rsidR="00424312" w:rsidRPr="00AC065C" w:rsidRDefault="00AD457D" w:rsidP="004C03AF">
      <w:pPr>
        <w:pStyle w:val="Zwykytekst1"/>
        <w:numPr>
          <w:ilvl w:val="0"/>
          <w:numId w:val="36"/>
        </w:numPr>
        <w:spacing w:after="120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b/>
          <w:sz w:val="22"/>
          <w:szCs w:val="22"/>
        </w:rPr>
        <w:t>Oświadczam (y),</w:t>
      </w:r>
      <w:r w:rsidR="00424312" w:rsidRPr="00AC065C">
        <w:rPr>
          <w:rFonts w:asciiTheme="minorHAnsi" w:hAnsiTheme="minorHAnsi" w:cstheme="minorHAnsi"/>
          <w:sz w:val="22"/>
          <w:szCs w:val="22"/>
        </w:rPr>
        <w:t xml:space="preserve"> że zapoznaliśmy się z </w:t>
      </w:r>
      <w:r w:rsidR="008D2813" w:rsidRPr="00AC065C">
        <w:rPr>
          <w:rFonts w:asciiTheme="minorHAnsi" w:hAnsiTheme="minorHAnsi" w:cstheme="minorHAnsi"/>
          <w:sz w:val="22"/>
          <w:szCs w:val="22"/>
        </w:rPr>
        <w:t>p</w:t>
      </w:r>
      <w:r w:rsidR="00424312" w:rsidRPr="00AC065C">
        <w:rPr>
          <w:rFonts w:asciiTheme="minorHAnsi" w:hAnsiTheme="minorHAnsi" w:cstheme="minorHAnsi"/>
          <w:sz w:val="22"/>
          <w:szCs w:val="22"/>
        </w:rPr>
        <w:t>ostanowien</w:t>
      </w:r>
      <w:r w:rsidR="008A48BE" w:rsidRPr="00AC065C">
        <w:rPr>
          <w:rFonts w:asciiTheme="minorHAnsi" w:hAnsiTheme="minorHAnsi" w:cstheme="minorHAnsi"/>
          <w:sz w:val="22"/>
          <w:szCs w:val="22"/>
        </w:rPr>
        <w:t>iami umowy, określonymi w SWZ i </w:t>
      </w:r>
      <w:r w:rsidR="00424312" w:rsidRPr="00AC065C">
        <w:rPr>
          <w:rFonts w:asciiTheme="minorHAnsi" w:hAnsiTheme="minorHAnsi" w:cstheme="minorHAnsi"/>
          <w:sz w:val="22"/>
          <w:szCs w:val="22"/>
        </w:rPr>
        <w:t>zobowiązujemy się, w przypadku wyboru naszej oferty, do zawarcia umowy zgodnej z niniejszą ofertą, na warunkach określonych w SWZ, w miejscu i terminie wyznaczonym przez Zamawiającego.</w:t>
      </w:r>
    </w:p>
    <w:p w:rsidR="001A2B54" w:rsidRPr="00056165" w:rsidRDefault="001A2B54" w:rsidP="00056165">
      <w:pPr>
        <w:pStyle w:val="Zwykytekst1"/>
        <w:numPr>
          <w:ilvl w:val="0"/>
          <w:numId w:val="36"/>
        </w:numPr>
        <w:spacing w:after="120"/>
        <w:rPr>
          <w:rFonts w:asciiTheme="minorHAnsi" w:hAnsiTheme="minorHAnsi" w:cstheme="minorHAnsi"/>
          <w:sz w:val="22"/>
          <w:szCs w:val="22"/>
        </w:rPr>
      </w:pPr>
      <w:r w:rsidRPr="001A2B54">
        <w:rPr>
          <w:rFonts w:asciiTheme="minorHAnsi" w:hAnsiTheme="minorHAnsi" w:cstheme="minorHAnsi"/>
          <w:b/>
          <w:bCs/>
          <w:sz w:val="22"/>
          <w:szCs w:val="22"/>
        </w:rPr>
        <w:t>Oświadczam/-y,</w:t>
      </w:r>
      <w:r w:rsidRPr="001A2B54">
        <w:rPr>
          <w:rFonts w:asciiTheme="minorHAnsi" w:hAnsiTheme="minorHAnsi" w:cstheme="minorHAnsi"/>
          <w:sz w:val="22"/>
          <w:szCs w:val="22"/>
        </w:rPr>
        <w:t xml:space="preserve"> że w złożonej ofercie w odniesieniu do następujących elementów przedmiotu zamówienia, zostały zastosowane niżej wskazane rozwiązania równoważne: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567"/>
        <w:gridCol w:w="4092"/>
        <w:gridCol w:w="4092"/>
      </w:tblGrid>
      <w:tr w:rsidR="004C03AF" w:rsidRPr="00326CEE" w:rsidTr="00056165">
        <w:trPr>
          <w:tblHeader/>
        </w:trPr>
        <w:tc>
          <w:tcPr>
            <w:tcW w:w="567" w:type="dxa"/>
            <w:vAlign w:val="center"/>
          </w:tcPr>
          <w:p w:rsidR="004C03AF" w:rsidRPr="00326CEE" w:rsidRDefault="004C03AF" w:rsidP="0005616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092" w:type="dxa"/>
            <w:vAlign w:val="center"/>
          </w:tcPr>
          <w:p w:rsidR="004C03AF" w:rsidRPr="00326CEE" w:rsidRDefault="004C03AF" w:rsidP="0005616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26CEE">
              <w:rPr>
                <w:rFonts w:asciiTheme="minorHAnsi" w:hAnsiTheme="minorHAnsi" w:cstheme="minorHAnsi"/>
                <w:b/>
                <w:sz w:val="22"/>
                <w:szCs w:val="22"/>
              </w:rPr>
              <w:t>Nazwa/określenie elementu wskazanego w opisie przedmiotu zamówienia</w:t>
            </w:r>
          </w:p>
        </w:tc>
        <w:tc>
          <w:tcPr>
            <w:tcW w:w="4092" w:type="dxa"/>
            <w:vAlign w:val="center"/>
          </w:tcPr>
          <w:p w:rsidR="004C03AF" w:rsidRPr="00326CEE" w:rsidRDefault="004C03AF" w:rsidP="0005616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26CEE">
              <w:rPr>
                <w:rFonts w:asciiTheme="minorHAnsi" w:hAnsiTheme="minorHAnsi" w:cstheme="minorHAnsi"/>
                <w:b/>
                <w:sz w:val="22"/>
                <w:szCs w:val="22"/>
              </w:rPr>
              <w:t>Określenie/opis zastosowanego rozwiązania równoważnego</w:t>
            </w:r>
          </w:p>
        </w:tc>
      </w:tr>
      <w:tr w:rsidR="004C03AF" w:rsidRPr="00326CEE" w:rsidTr="00056165">
        <w:trPr>
          <w:trHeight w:val="567"/>
        </w:trPr>
        <w:tc>
          <w:tcPr>
            <w:tcW w:w="567" w:type="dxa"/>
          </w:tcPr>
          <w:p w:rsidR="004C03AF" w:rsidRPr="00326CEE" w:rsidRDefault="00056165" w:rsidP="005C081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092" w:type="dxa"/>
          </w:tcPr>
          <w:p w:rsidR="004C03AF" w:rsidRPr="00326CEE" w:rsidRDefault="004C03AF" w:rsidP="005C081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92" w:type="dxa"/>
          </w:tcPr>
          <w:p w:rsidR="004C03AF" w:rsidRPr="00326CEE" w:rsidRDefault="004C03AF" w:rsidP="005C081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03AF" w:rsidRPr="00326CEE" w:rsidTr="00056165">
        <w:trPr>
          <w:trHeight w:val="567"/>
        </w:trPr>
        <w:tc>
          <w:tcPr>
            <w:tcW w:w="567" w:type="dxa"/>
          </w:tcPr>
          <w:p w:rsidR="004C03AF" w:rsidRPr="00326CEE" w:rsidRDefault="00056165" w:rsidP="005C081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092" w:type="dxa"/>
          </w:tcPr>
          <w:p w:rsidR="004C03AF" w:rsidRPr="00326CEE" w:rsidRDefault="004C03AF" w:rsidP="005C081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92" w:type="dxa"/>
          </w:tcPr>
          <w:p w:rsidR="004C03AF" w:rsidRPr="00326CEE" w:rsidRDefault="004C03AF" w:rsidP="005C081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03AF" w:rsidRPr="00326CEE" w:rsidTr="00056165">
        <w:trPr>
          <w:trHeight w:val="567"/>
        </w:trPr>
        <w:tc>
          <w:tcPr>
            <w:tcW w:w="567" w:type="dxa"/>
          </w:tcPr>
          <w:p w:rsidR="004C03AF" w:rsidRPr="00326CEE" w:rsidRDefault="00056165" w:rsidP="005C081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4092" w:type="dxa"/>
          </w:tcPr>
          <w:p w:rsidR="004C03AF" w:rsidRPr="00326CEE" w:rsidRDefault="004C03AF" w:rsidP="005C081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92" w:type="dxa"/>
          </w:tcPr>
          <w:p w:rsidR="004C03AF" w:rsidRPr="00326CEE" w:rsidRDefault="004C03AF" w:rsidP="005C081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03AF" w:rsidRPr="00326CEE" w:rsidTr="00056165">
        <w:trPr>
          <w:trHeight w:val="567"/>
        </w:trPr>
        <w:tc>
          <w:tcPr>
            <w:tcW w:w="567" w:type="dxa"/>
          </w:tcPr>
          <w:p w:rsidR="004C03AF" w:rsidRPr="00326CEE" w:rsidRDefault="00056165" w:rsidP="005C081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4092" w:type="dxa"/>
          </w:tcPr>
          <w:p w:rsidR="004C03AF" w:rsidRPr="00326CEE" w:rsidRDefault="004C03AF" w:rsidP="005C081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92" w:type="dxa"/>
          </w:tcPr>
          <w:p w:rsidR="004C03AF" w:rsidRPr="00326CEE" w:rsidRDefault="004C03AF" w:rsidP="005C081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03AF" w:rsidRPr="00326CEE" w:rsidTr="00056165">
        <w:trPr>
          <w:trHeight w:val="567"/>
        </w:trPr>
        <w:tc>
          <w:tcPr>
            <w:tcW w:w="567" w:type="dxa"/>
          </w:tcPr>
          <w:p w:rsidR="004C03AF" w:rsidRPr="00326CEE" w:rsidRDefault="00056165" w:rsidP="005C081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5. </w:t>
            </w:r>
          </w:p>
        </w:tc>
        <w:tc>
          <w:tcPr>
            <w:tcW w:w="4092" w:type="dxa"/>
          </w:tcPr>
          <w:p w:rsidR="004C03AF" w:rsidRPr="00326CEE" w:rsidRDefault="004C03AF" w:rsidP="005C081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92" w:type="dxa"/>
          </w:tcPr>
          <w:p w:rsidR="004C03AF" w:rsidRPr="00326CEE" w:rsidRDefault="004C03AF" w:rsidP="005C081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1A2B54" w:rsidRPr="00326CEE" w:rsidRDefault="001A2B54" w:rsidP="001A2B54">
      <w:pPr>
        <w:pStyle w:val="Zwykytekst1"/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1A2B54" w:rsidRPr="00326CEE" w:rsidRDefault="001A2B54" w:rsidP="001A2B54">
      <w:pPr>
        <w:pStyle w:val="Zwykytekst1"/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6CEE">
        <w:rPr>
          <w:rFonts w:asciiTheme="minorHAnsi" w:hAnsiTheme="minorHAnsi" w:cstheme="minorHAnsi"/>
          <w:sz w:val="22"/>
          <w:szCs w:val="22"/>
        </w:rPr>
        <w:t>Na potwierdzenie zgodności zaoferowanego rozwiązania równoważnego z wymogami ustalonymi przez Zamawiającego przedkładam/-y następujące dokumenty:</w:t>
      </w:r>
    </w:p>
    <w:p w:rsidR="001A2B54" w:rsidRPr="00326CEE" w:rsidRDefault="00326CEE" w:rsidP="001A2B54">
      <w:pPr>
        <w:pStyle w:val="Zwykytekst1"/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</w:t>
      </w:r>
    </w:p>
    <w:p w:rsidR="00326CEE" w:rsidRPr="00326CEE" w:rsidRDefault="00326CEE" w:rsidP="00326CEE">
      <w:pPr>
        <w:pStyle w:val="Zwykytekst1"/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</w:t>
      </w:r>
    </w:p>
    <w:p w:rsidR="00326CEE" w:rsidRPr="00326CEE" w:rsidRDefault="00326CEE" w:rsidP="00326CEE">
      <w:pPr>
        <w:pStyle w:val="Zwykytekst1"/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</w:t>
      </w:r>
    </w:p>
    <w:p w:rsidR="001A2B54" w:rsidRPr="001A2B54" w:rsidRDefault="00326CEE" w:rsidP="00056165">
      <w:pPr>
        <w:pStyle w:val="Zwykytekst1"/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</w:t>
      </w:r>
    </w:p>
    <w:p w:rsidR="00424312" w:rsidRPr="00AC065C" w:rsidRDefault="00AD457D" w:rsidP="004C03AF">
      <w:pPr>
        <w:pStyle w:val="Zwykytekst1"/>
        <w:numPr>
          <w:ilvl w:val="0"/>
          <w:numId w:val="36"/>
        </w:numPr>
        <w:spacing w:after="120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b/>
          <w:sz w:val="22"/>
          <w:szCs w:val="22"/>
        </w:rPr>
        <w:t>Oświadczam (y),</w:t>
      </w:r>
      <w:r w:rsidR="00424312" w:rsidRPr="00AC065C">
        <w:rPr>
          <w:rFonts w:asciiTheme="minorHAnsi" w:hAnsiTheme="minorHAnsi" w:cstheme="minorHAnsi"/>
          <w:sz w:val="22"/>
          <w:szCs w:val="22"/>
        </w:rPr>
        <w:t xml:space="preserve"> że wypełniliśmy obowiązki informacyjne przewidziane w art. 13 lub art. 14 RODO</w:t>
      </w:r>
      <w:r w:rsidR="00424312" w:rsidRPr="00AC065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424312" w:rsidRPr="00AC065C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postępowaniu, i których dane zostały przekazane Zamawiającemu w ramach zamówienia</w:t>
      </w:r>
      <w:r w:rsidR="00424312" w:rsidRPr="00AC065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="00424312" w:rsidRPr="00AC065C">
        <w:rPr>
          <w:rFonts w:asciiTheme="minorHAnsi" w:hAnsiTheme="minorHAnsi" w:cstheme="minorHAnsi"/>
          <w:sz w:val="22"/>
          <w:szCs w:val="22"/>
        </w:rPr>
        <w:t>.</w:t>
      </w:r>
    </w:p>
    <w:p w:rsidR="00F9657B" w:rsidRPr="000B44FE" w:rsidRDefault="00AD457D" w:rsidP="004C03AF">
      <w:pPr>
        <w:pStyle w:val="Zwykytekst1"/>
        <w:numPr>
          <w:ilvl w:val="0"/>
          <w:numId w:val="36"/>
        </w:numPr>
        <w:spacing w:after="120"/>
        <w:ind w:left="425" w:hanging="425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AC065C">
        <w:rPr>
          <w:rFonts w:asciiTheme="minorHAnsi" w:hAnsiTheme="minorHAnsi" w:cstheme="minorHAnsi"/>
          <w:b/>
          <w:color w:val="000000"/>
          <w:spacing w:val="2"/>
          <w:w w:val="105"/>
          <w:sz w:val="22"/>
          <w:szCs w:val="22"/>
        </w:rPr>
        <w:t>Oświadczam (y),</w:t>
      </w:r>
      <w:r w:rsidR="00006E0D" w:rsidRPr="00AC065C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 że gwarantuję</w:t>
      </w:r>
      <w:r w:rsidRPr="00AC065C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 (</w:t>
      </w:r>
      <w:proofErr w:type="spellStart"/>
      <w:r w:rsidRPr="00AC065C">
        <w:rPr>
          <w:rFonts w:asciiTheme="minorHAnsi" w:hAnsiTheme="minorHAnsi" w:cstheme="minorHAnsi"/>
          <w:color w:val="000000"/>
          <w:spacing w:val="2"/>
          <w:sz w:val="22"/>
          <w:szCs w:val="22"/>
        </w:rPr>
        <w:t>emy</w:t>
      </w:r>
      <w:proofErr w:type="spellEnd"/>
      <w:r w:rsidRPr="00AC065C">
        <w:rPr>
          <w:rFonts w:asciiTheme="minorHAnsi" w:hAnsiTheme="minorHAnsi" w:cstheme="minorHAnsi"/>
          <w:color w:val="000000"/>
          <w:spacing w:val="2"/>
          <w:sz w:val="22"/>
          <w:szCs w:val="22"/>
        </w:rPr>
        <w:t>)</w:t>
      </w:r>
      <w:r w:rsidR="00C76157" w:rsidRPr="00AC065C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 </w:t>
      </w:r>
      <w:r w:rsidR="00006E0D" w:rsidRPr="00AC065C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wykonanie przedmiotu umowy z należytą starannością z uwzględnieniem wszelkich wymaganych przepisów oraz przyjmujemy odpowiedzialność </w:t>
      </w:r>
      <w:r w:rsidR="00006E0D" w:rsidRPr="00AC065C">
        <w:rPr>
          <w:rFonts w:asciiTheme="minorHAnsi" w:hAnsiTheme="minorHAnsi" w:cstheme="minorHAnsi"/>
          <w:color w:val="000000"/>
          <w:spacing w:val="2"/>
          <w:sz w:val="22"/>
          <w:szCs w:val="22"/>
        </w:rPr>
        <w:lastRenderedPageBreak/>
        <w:t>wynikającą z rodzaju wykonywanych usług/robót, przewidzianą w przepisach prawa cywilnego i prawa karnego.</w:t>
      </w:r>
    </w:p>
    <w:p w:rsidR="00A0369B" w:rsidRPr="00AC065C" w:rsidRDefault="00424312" w:rsidP="004C03AF">
      <w:pPr>
        <w:pStyle w:val="Zwykytekst1"/>
        <w:numPr>
          <w:ilvl w:val="0"/>
          <w:numId w:val="36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b/>
          <w:sz w:val="22"/>
          <w:szCs w:val="22"/>
        </w:rPr>
        <w:t>UPOWAŻNIONYM DO KONTAKTU</w:t>
      </w:r>
      <w:r w:rsidRPr="00AC065C">
        <w:rPr>
          <w:rFonts w:asciiTheme="minorHAnsi" w:hAnsiTheme="minorHAnsi" w:cstheme="minorHAnsi"/>
          <w:sz w:val="22"/>
          <w:szCs w:val="22"/>
        </w:rPr>
        <w:t xml:space="preserve"> w sprawie przedmiotowego postępowania jest:</w:t>
      </w:r>
    </w:p>
    <w:p w:rsidR="00E603EF" w:rsidRPr="00AC065C" w:rsidRDefault="00E603EF" w:rsidP="004C03AF">
      <w:pPr>
        <w:pStyle w:val="Zwykytekst1"/>
        <w:ind w:left="426"/>
        <w:rPr>
          <w:rFonts w:asciiTheme="minorHAnsi" w:hAnsiTheme="minorHAnsi" w:cstheme="minorHAnsi"/>
          <w:sz w:val="22"/>
          <w:szCs w:val="22"/>
        </w:rPr>
      </w:pPr>
    </w:p>
    <w:p w:rsidR="00424312" w:rsidRPr="00AC065C" w:rsidRDefault="00424312" w:rsidP="004C03AF">
      <w:pPr>
        <w:pStyle w:val="Zwykytekst1"/>
        <w:ind w:left="426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sz w:val="22"/>
          <w:szCs w:val="22"/>
        </w:rPr>
        <w:t>Imię i nazwisko:_______________________</w:t>
      </w:r>
      <w:r w:rsidR="008A48BE" w:rsidRPr="00AC065C">
        <w:rPr>
          <w:rFonts w:asciiTheme="minorHAnsi" w:hAnsiTheme="minorHAnsi" w:cstheme="minorHAnsi"/>
          <w:sz w:val="22"/>
          <w:szCs w:val="22"/>
        </w:rPr>
        <w:t>__________________________________________</w:t>
      </w:r>
    </w:p>
    <w:p w:rsidR="001A36A1" w:rsidRPr="00AC065C" w:rsidRDefault="00424312" w:rsidP="004C03AF">
      <w:pPr>
        <w:pStyle w:val="Zwykytekst1"/>
        <w:tabs>
          <w:tab w:val="left" w:leader="dot" w:pos="9072"/>
        </w:tabs>
        <w:spacing w:before="120" w:after="120" w:line="360" w:lineRule="auto"/>
        <w:ind w:left="425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sz w:val="22"/>
          <w:szCs w:val="22"/>
        </w:rPr>
        <w:t>tel. ______________</w:t>
      </w:r>
      <w:r w:rsidR="008A48BE" w:rsidRPr="00AC065C">
        <w:rPr>
          <w:rFonts w:asciiTheme="minorHAnsi" w:hAnsiTheme="minorHAnsi" w:cstheme="minorHAnsi"/>
          <w:sz w:val="22"/>
          <w:szCs w:val="22"/>
        </w:rPr>
        <w:t>______</w:t>
      </w:r>
      <w:r w:rsidRPr="00AC065C">
        <w:rPr>
          <w:rFonts w:asciiTheme="minorHAnsi" w:hAnsiTheme="minorHAnsi" w:cstheme="minorHAnsi"/>
          <w:sz w:val="22"/>
          <w:szCs w:val="22"/>
        </w:rPr>
        <w:t>_</w:t>
      </w:r>
      <w:r w:rsidR="002C0806">
        <w:rPr>
          <w:rFonts w:asciiTheme="minorHAnsi" w:hAnsiTheme="minorHAnsi" w:cstheme="minorHAnsi"/>
          <w:sz w:val="22"/>
          <w:szCs w:val="22"/>
        </w:rPr>
        <w:t>___</w:t>
      </w:r>
      <w:r w:rsidRPr="00AC065C">
        <w:rPr>
          <w:rFonts w:asciiTheme="minorHAnsi" w:hAnsiTheme="minorHAnsi" w:cstheme="minorHAnsi"/>
          <w:sz w:val="22"/>
          <w:szCs w:val="22"/>
        </w:rPr>
        <w:t xml:space="preserve"> e-mail: ________________________</w:t>
      </w:r>
      <w:r w:rsidR="002C0806">
        <w:rPr>
          <w:rFonts w:asciiTheme="minorHAnsi" w:hAnsiTheme="minorHAnsi" w:cstheme="minorHAnsi"/>
          <w:sz w:val="22"/>
          <w:szCs w:val="22"/>
        </w:rPr>
        <w:t>_____________________</w:t>
      </w:r>
    </w:p>
    <w:p w:rsidR="00424312" w:rsidRPr="00AC065C" w:rsidRDefault="00424312" w:rsidP="004C03AF">
      <w:pPr>
        <w:pStyle w:val="Zwykytekst1"/>
        <w:numPr>
          <w:ilvl w:val="0"/>
          <w:numId w:val="36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b/>
          <w:sz w:val="22"/>
          <w:szCs w:val="22"/>
        </w:rPr>
        <w:t xml:space="preserve">SPIS </w:t>
      </w:r>
      <w:r w:rsidR="001E6876" w:rsidRPr="00AC065C">
        <w:rPr>
          <w:rFonts w:asciiTheme="minorHAnsi" w:hAnsiTheme="minorHAnsi" w:cstheme="minorHAnsi"/>
          <w:b/>
          <w:sz w:val="22"/>
          <w:szCs w:val="22"/>
        </w:rPr>
        <w:t>DOŁĄCZONYCH OŚWIADCZEŃ I DOKUMENTÓW</w:t>
      </w:r>
      <w:r w:rsidRPr="00AC065C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Pr="00AC065C">
        <w:rPr>
          <w:rFonts w:asciiTheme="minorHAnsi" w:hAnsiTheme="minorHAnsi" w:cstheme="minorHAnsi"/>
          <w:i/>
          <w:sz w:val="22"/>
          <w:szCs w:val="22"/>
        </w:rPr>
        <w:t>(należy wymienić wszystkie złożone oświadczenia i dokumenty itp.)</w:t>
      </w:r>
      <w:r w:rsidRPr="00AC065C">
        <w:rPr>
          <w:rFonts w:asciiTheme="minorHAnsi" w:hAnsiTheme="minorHAnsi" w:cstheme="minorHAnsi"/>
          <w:sz w:val="22"/>
          <w:szCs w:val="22"/>
        </w:rPr>
        <w:t>:</w:t>
      </w:r>
    </w:p>
    <w:p w:rsidR="00424312" w:rsidRPr="00AC065C" w:rsidRDefault="00424312" w:rsidP="004C03AF">
      <w:pPr>
        <w:pStyle w:val="Zwykytekst1"/>
        <w:tabs>
          <w:tab w:val="left" w:pos="108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</w:t>
      </w:r>
      <w:r w:rsidR="009534FD" w:rsidRPr="00AC065C">
        <w:rPr>
          <w:rFonts w:asciiTheme="minorHAnsi" w:hAnsiTheme="minorHAnsi" w:cstheme="minorHAnsi"/>
          <w:sz w:val="22"/>
          <w:szCs w:val="22"/>
        </w:rPr>
        <w:t>______________________</w:t>
      </w:r>
    </w:p>
    <w:p w:rsidR="00424312" w:rsidRPr="00AC065C" w:rsidRDefault="00424312" w:rsidP="004C03AF">
      <w:pPr>
        <w:pStyle w:val="Zwykytekst1"/>
        <w:rPr>
          <w:rFonts w:asciiTheme="minorHAnsi" w:hAnsiTheme="minorHAnsi" w:cstheme="minorHAnsi"/>
          <w:i/>
          <w:sz w:val="22"/>
          <w:szCs w:val="22"/>
        </w:rPr>
      </w:pPr>
      <w:r w:rsidRPr="00AC065C">
        <w:rPr>
          <w:rFonts w:asciiTheme="minorHAnsi" w:hAnsiTheme="minorHAnsi" w:cstheme="minorHAnsi"/>
          <w:i/>
          <w:sz w:val="16"/>
          <w:szCs w:val="22"/>
        </w:rPr>
        <w:t>* niepotrzebne skreślić</w:t>
      </w:r>
    </w:p>
    <w:p w:rsidR="0038079E" w:rsidRPr="00AC065C" w:rsidRDefault="0038079E" w:rsidP="008A48BE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p w:rsidR="00006E0D" w:rsidRPr="00AC065C" w:rsidRDefault="00006E0D" w:rsidP="004C03AF">
      <w:pPr>
        <w:tabs>
          <w:tab w:val="left" w:pos="284"/>
        </w:tabs>
        <w:suppressAutoHyphens/>
        <w:rPr>
          <w:rFonts w:asciiTheme="minorHAnsi" w:hAnsiTheme="minorHAnsi" w:cstheme="minorHAnsi"/>
          <w:sz w:val="20"/>
          <w:szCs w:val="20"/>
        </w:rPr>
      </w:pPr>
    </w:p>
    <w:p w:rsidR="0055615D" w:rsidRPr="00AC065C" w:rsidRDefault="00AA29E5" w:rsidP="004C03AF">
      <w:pPr>
        <w:rPr>
          <w:rFonts w:asciiTheme="minorHAnsi" w:hAnsiTheme="minorHAnsi" w:cstheme="minorHAnsi"/>
          <w:u w:val="single"/>
        </w:rPr>
      </w:pPr>
      <w:r w:rsidRPr="00AC065C">
        <w:rPr>
          <w:rFonts w:asciiTheme="minorHAnsi" w:hAnsiTheme="minorHAnsi" w:cstheme="minorHAnsi"/>
          <w:u w:val="single"/>
        </w:rPr>
        <w:t>Uwaga:</w:t>
      </w:r>
    </w:p>
    <w:p w:rsidR="00AA29E5" w:rsidRPr="00AC065C" w:rsidRDefault="00AA29E5" w:rsidP="004C03AF">
      <w:pPr>
        <w:numPr>
          <w:ilvl w:val="0"/>
          <w:numId w:val="39"/>
        </w:numPr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sz w:val="22"/>
          <w:szCs w:val="22"/>
        </w:rPr>
        <w:t>Zamawiający zaleca przed podpisaniem, zapisanie dokumentu w formacie pdf.</w:t>
      </w:r>
    </w:p>
    <w:p w:rsidR="00AA29E5" w:rsidRPr="00AC065C" w:rsidRDefault="00AA29E5" w:rsidP="004C03AF">
      <w:pPr>
        <w:numPr>
          <w:ilvl w:val="0"/>
          <w:numId w:val="39"/>
        </w:numPr>
        <w:rPr>
          <w:rFonts w:asciiTheme="minorHAnsi" w:hAnsiTheme="minorHAnsi" w:cstheme="minorHAnsi"/>
          <w:sz w:val="22"/>
          <w:szCs w:val="22"/>
        </w:rPr>
      </w:pPr>
      <w:r w:rsidRPr="00AC065C">
        <w:rPr>
          <w:rFonts w:asciiTheme="minorHAnsi" w:hAnsiTheme="minorHAnsi" w:cstheme="minorHAnsi"/>
          <w:sz w:val="22"/>
          <w:szCs w:val="22"/>
        </w:rPr>
        <w:t>Dokument należy wypełnić i podpisać kwalifikowanym podpisem elektronicznym lub podpisem zaufanym lub podpisem osobistym.</w:t>
      </w:r>
    </w:p>
    <w:p w:rsidR="00AA29E5" w:rsidRPr="00AC065C" w:rsidRDefault="00AA29E5" w:rsidP="008A48BE">
      <w:pPr>
        <w:rPr>
          <w:rFonts w:asciiTheme="minorHAnsi" w:hAnsiTheme="minorHAnsi" w:cstheme="minorHAnsi"/>
          <w:i/>
          <w:sz w:val="20"/>
        </w:rPr>
      </w:pPr>
    </w:p>
    <w:p w:rsidR="00006E0D" w:rsidRPr="00AC065C" w:rsidRDefault="00006E0D" w:rsidP="008A48BE">
      <w:pPr>
        <w:tabs>
          <w:tab w:val="left" w:pos="284"/>
        </w:tabs>
        <w:suppressAutoHyphens/>
        <w:jc w:val="center"/>
        <w:rPr>
          <w:rFonts w:asciiTheme="minorHAnsi" w:hAnsiTheme="minorHAnsi" w:cstheme="minorHAnsi"/>
          <w:sz w:val="20"/>
          <w:szCs w:val="20"/>
        </w:rPr>
      </w:pPr>
    </w:p>
    <w:sectPr w:rsidR="00006E0D" w:rsidRPr="00AC065C" w:rsidSect="00BC56B9">
      <w:headerReference w:type="default" r:id="rId9"/>
      <w:footerReference w:type="default" r:id="rId10"/>
      <w:headerReference w:type="first" r:id="rId11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CFE" w:rsidRDefault="00D46CFE" w:rsidP="00BE245A">
      <w:r>
        <w:separator/>
      </w:r>
    </w:p>
  </w:endnote>
  <w:endnote w:type="continuationSeparator" w:id="0">
    <w:p w:rsidR="00D46CFE" w:rsidRDefault="00D46CFE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3C1" w:rsidRPr="002F1327" w:rsidRDefault="0090130B">
    <w:pPr>
      <w:pStyle w:val="Stopka"/>
      <w:ind w:right="360"/>
      <w:jc w:val="right"/>
      <w:rPr>
        <w:rFonts w:asciiTheme="minorHAnsi" w:hAnsiTheme="minorHAnsi" w:cstheme="minorHAnsi"/>
        <w:bCs/>
        <w:szCs w:val="16"/>
      </w:rPr>
    </w:pPr>
    <w:r w:rsidRPr="002F1327">
      <w:rPr>
        <w:rStyle w:val="Numerstrony"/>
        <w:rFonts w:asciiTheme="minorHAnsi" w:hAnsiTheme="minorHAnsi" w:cstheme="minorHAnsi"/>
        <w:bCs/>
        <w:sz w:val="24"/>
      </w:rPr>
      <w:fldChar w:fldCharType="begin"/>
    </w:r>
    <w:r w:rsidR="00E353C1" w:rsidRPr="002F1327">
      <w:rPr>
        <w:rStyle w:val="Numerstrony"/>
        <w:rFonts w:asciiTheme="minorHAnsi" w:hAnsiTheme="minorHAnsi" w:cstheme="minorHAnsi"/>
        <w:bCs/>
        <w:sz w:val="24"/>
      </w:rPr>
      <w:instrText xml:space="preserve"> PAGE </w:instrText>
    </w:r>
    <w:r w:rsidRPr="002F1327">
      <w:rPr>
        <w:rStyle w:val="Numerstrony"/>
        <w:rFonts w:asciiTheme="minorHAnsi" w:hAnsiTheme="minorHAnsi" w:cstheme="minorHAnsi"/>
        <w:bCs/>
        <w:sz w:val="24"/>
      </w:rPr>
      <w:fldChar w:fldCharType="separate"/>
    </w:r>
    <w:r w:rsidR="00837784">
      <w:rPr>
        <w:rStyle w:val="Numerstrony"/>
        <w:rFonts w:asciiTheme="minorHAnsi" w:hAnsiTheme="minorHAnsi" w:cstheme="minorHAnsi"/>
        <w:bCs/>
        <w:noProof/>
        <w:sz w:val="24"/>
      </w:rPr>
      <w:t>1</w:t>
    </w:r>
    <w:r w:rsidRPr="002F1327">
      <w:rPr>
        <w:rStyle w:val="Numerstrony"/>
        <w:rFonts w:asciiTheme="minorHAnsi" w:hAnsiTheme="minorHAnsi" w:cstheme="minorHAnsi"/>
        <w:bCs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CFE" w:rsidRDefault="00D46CFE" w:rsidP="00BE245A">
      <w:r>
        <w:separator/>
      </w:r>
    </w:p>
  </w:footnote>
  <w:footnote w:type="continuationSeparator" w:id="0">
    <w:p w:rsidR="00D46CFE" w:rsidRDefault="00D46CFE" w:rsidP="00BE245A">
      <w:r>
        <w:continuationSeparator/>
      </w:r>
    </w:p>
  </w:footnote>
  <w:footnote w:id="1">
    <w:p w:rsidR="00E353C1" w:rsidRPr="008A48BE" w:rsidRDefault="00E353C1" w:rsidP="00424312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8A48BE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8A48BE">
        <w:rPr>
          <w:rFonts w:asciiTheme="minorHAnsi" w:hAnsiTheme="minorHAnsi" w:cstheme="minorHAnsi"/>
          <w:sz w:val="14"/>
          <w:szCs w:val="14"/>
        </w:rPr>
        <w:t xml:space="preserve"> </w:t>
      </w:r>
      <w:r w:rsidRPr="008A48BE">
        <w:rPr>
          <w:rFonts w:asciiTheme="minorHAnsi" w:eastAsia="Calibri" w:hAnsiTheme="minorHAnsi" w:cstheme="minorHAnsi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E353C1" w:rsidRPr="002F6DD9" w:rsidRDefault="00E353C1" w:rsidP="00424312">
      <w:pPr>
        <w:pStyle w:val="Tekstprzypisudolnego"/>
        <w:rPr>
          <w:rFonts w:ascii="Verdana" w:hAnsi="Verdana"/>
          <w:sz w:val="14"/>
          <w:szCs w:val="14"/>
        </w:rPr>
      </w:pPr>
      <w:r w:rsidRPr="008A48BE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8A48BE">
        <w:rPr>
          <w:rFonts w:asciiTheme="minorHAnsi" w:hAnsiTheme="minorHAnsi" w:cstheme="minorHAnsi"/>
          <w:sz w:val="14"/>
          <w:szCs w:val="14"/>
        </w:rPr>
        <w:t xml:space="preserve"> </w:t>
      </w:r>
      <w:r w:rsidRPr="008A48BE">
        <w:rPr>
          <w:rFonts w:asciiTheme="minorHAnsi" w:eastAsia="Calibri" w:hAnsiTheme="minorHAnsi" w:cstheme="minorHAnsi"/>
          <w:color w:val="000000"/>
          <w:sz w:val="14"/>
          <w:szCs w:val="14"/>
        </w:rPr>
        <w:t xml:space="preserve">W przypadku gdy wykonawca </w:t>
      </w:r>
      <w:r w:rsidRPr="008A48BE">
        <w:rPr>
          <w:rFonts w:asciiTheme="minorHAnsi" w:eastAsia="Calibri" w:hAnsiTheme="minorHAnsi" w:cstheme="minorHAnsi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FAC" w:rsidRPr="00872FAC" w:rsidRDefault="00086F19" w:rsidP="00872FAC">
    <w:pPr>
      <w:pStyle w:val="Nagwek"/>
      <w:jc w:val="right"/>
      <w:rPr>
        <w:rFonts w:asciiTheme="minorHAnsi" w:hAnsiTheme="minorHAnsi" w:cstheme="minorHAnsi"/>
        <w:sz w:val="20"/>
        <w:szCs w:val="20"/>
      </w:rPr>
    </w:pPr>
    <w:r w:rsidRPr="00086F19">
      <w:rPr>
        <w:rFonts w:asciiTheme="minorHAnsi" w:hAnsiTheme="minorHAnsi" w:cstheme="minorHAnsi"/>
        <w:b/>
      </w:rPr>
      <w:t xml:space="preserve"> </w:t>
    </w:r>
    <w:r w:rsidRPr="00DE0C92">
      <w:rPr>
        <w:rFonts w:asciiTheme="minorHAnsi" w:hAnsiTheme="minorHAnsi" w:cstheme="minorHAnsi"/>
        <w:b/>
      </w:rPr>
      <w:t xml:space="preserve">Załącznik nr </w:t>
    </w:r>
    <w:r>
      <w:rPr>
        <w:rFonts w:asciiTheme="minorHAnsi" w:hAnsiTheme="minorHAnsi" w:cstheme="minorHAnsi"/>
        <w:b/>
      </w:rPr>
      <w:t>1</w:t>
    </w:r>
    <w:r w:rsidRPr="00DE0C92">
      <w:rPr>
        <w:rFonts w:asciiTheme="minorHAnsi" w:hAnsiTheme="minorHAnsi" w:cstheme="minorHAnsi"/>
        <w:b/>
      </w:rPr>
      <w:t xml:space="preserve"> do SWZ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327" w:rsidRDefault="002F1327">
    <w:pPr>
      <w:pStyle w:val="Nagwek"/>
    </w:pPr>
    <w:r>
      <w:rPr>
        <w:noProof/>
      </w:rPr>
      <w:drawing>
        <wp:inline distT="0" distB="0" distL="0" distR="0">
          <wp:extent cx="5759450" cy="551180"/>
          <wp:effectExtent l="0" t="0" r="0" b="1270"/>
          <wp:docPr id="1" name="Obraz 1" descr="Znak Funduszy Europejskich złożony z symbolu graficznego i nazwy Fundusze Europejskie dla Podkarpacia.&#10;Znak barw Rzeczypospolitej Polskiej złożony z barw RP oraz nazwy Rzeczpospolita Polska.&#10;Znak Unii Europejskiej złożony z flagi UE i napisu „Dofinansowane przez Unię Europejską”.&#10;Znak marki Podkarpackie złożony z symbolu graficznego i napisu PODKARPACKIE przestrzeń otwarta.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51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F1327" w:rsidRPr="002F1327" w:rsidRDefault="002F1327" w:rsidP="002F1327">
    <w:pPr>
      <w:pStyle w:val="Nagwek"/>
      <w:jc w:val="right"/>
      <w:rPr>
        <w:rFonts w:asciiTheme="minorHAnsi" w:hAnsiTheme="minorHAnsi" w:cstheme="minorHAnsi"/>
        <w:b/>
      </w:rPr>
    </w:pPr>
    <w:r w:rsidRPr="002F1327">
      <w:rPr>
        <w:rFonts w:asciiTheme="minorHAnsi" w:hAnsiTheme="minorHAnsi" w:cstheme="minorHAnsi"/>
        <w:b/>
      </w:rPr>
      <w:t>Załącznik nr 1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567AE45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i w:val="0"/>
        <w:sz w:val="20"/>
        <w:szCs w:val="20"/>
      </w:rPr>
    </w:lvl>
  </w:abstractNum>
  <w:abstractNum w:abstractNumId="3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33A653E"/>
    <w:multiLevelType w:val="hybridMultilevel"/>
    <w:tmpl w:val="4800B538"/>
    <w:lvl w:ilvl="0" w:tplc="D742BEDA">
      <w:start w:val="6"/>
      <w:numFmt w:val="decimal"/>
      <w:lvlText w:val="%1."/>
      <w:lvlJc w:val="left"/>
      <w:pPr>
        <w:ind w:left="859" w:hanging="360"/>
      </w:pPr>
    </w:lvl>
    <w:lvl w:ilvl="1" w:tplc="04150019">
      <w:start w:val="1"/>
      <w:numFmt w:val="lowerLetter"/>
      <w:lvlText w:val="%2."/>
      <w:lvlJc w:val="left"/>
      <w:pPr>
        <w:ind w:left="1579" w:hanging="360"/>
      </w:pPr>
    </w:lvl>
    <w:lvl w:ilvl="2" w:tplc="0415001B">
      <w:start w:val="1"/>
      <w:numFmt w:val="lowerRoman"/>
      <w:lvlText w:val="%3."/>
      <w:lvlJc w:val="right"/>
      <w:pPr>
        <w:ind w:left="2299" w:hanging="180"/>
      </w:pPr>
    </w:lvl>
    <w:lvl w:ilvl="3" w:tplc="0415000F">
      <w:start w:val="1"/>
      <w:numFmt w:val="decimal"/>
      <w:lvlText w:val="%4."/>
      <w:lvlJc w:val="left"/>
      <w:pPr>
        <w:ind w:left="3019" w:hanging="360"/>
      </w:pPr>
    </w:lvl>
    <w:lvl w:ilvl="4" w:tplc="04150019">
      <w:start w:val="1"/>
      <w:numFmt w:val="lowerLetter"/>
      <w:lvlText w:val="%5."/>
      <w:lvlJc w:val="left"/>
      <w:pPr>
        <w:ind w:left="3739" w:hanging="360"/>
      </w:pPr>
    </w:lvl>
    <w:lvl w:ilvl="5" w:tplc="0415001B">
      <w:start w:val="1"/>
      <w:numFmt w:val="lowerRoman"/>
      <w:lvlText w:val="%6."/>
      <w:lvlJc w:val="right"/>
      <w:pPr>
        <w:ind w:left="4459" w:hanging="180"/>
      </w:pPr>
    </w:lvl>
    <w:lvl w:ilvl="6" w:tplc="0415000F">
      <w:start w:val="1"/>
      <w:numFmt w:val="decimal"/>
      <w:lvlText w:val="%7."/>
      <w:lvlJc w:val="left"/>
      <w:pPr>
        <w:ind w:left="5179" w:hanging="360"/>
      </w:pPr>
    </w:lvl>
    <w:lvl w:ilvl="7" w:tplc="04150019">
      <w:start w:val="1"/>
      <w:numFmt w:val="lowerLetter"/>
      <w:lvlText w:val="%8."/>
      <w:lvlJc w:val="left"/>
      <w:pPr>
        <w:ind w:left="5899" w:hanging="360"/>
      </w:pPr>
    </w:lvl>
    <w:lvl w:ilvl="8" w:tplc="0415001B">
      <w:start w:val="1"/>
      <w:numFmt w:val="lowerRoman"/>
      <w:lvlText w:val="%9."/>
      <w:lvlJc w:val="right"/>
      <w:pPr>
        <w:ind w:left="6619" w:hanging="180"/>
      </w:pPr>
    </w:lvl>
  </w:abstractNum>
  <w:abstractNum w:abstractNumId="7">
    <w:nsid w:val="06510533"/>
    <w:multiLevelType w:val="multilevel"/>
    <w:tmpl w:val="6ECE6470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8">
    <w:nsid w:val="06732282"/>
    <w:multiLevelType w:val="hybridMultilevel"/>
    <w:tmpl w:val="1726580C"/>
    <w:lvl w:ilvl="0" w:tplc="55146E9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06C3280B"/>
    <w:multiLevelType w:val="hybridMultilevel"/>
    <w:tmpl w:val="0B4E12EA"/>
    <w:lvl w:ilvl="0" w:tplc="D45A41CE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0">
    <w:nsid w:val="09A121C9"/>
    <w:multiLevelType w:val="hybridMultilevel"/>
    <w:tmpl w:val="8D6008C2"/>
    <w:lvl w:ilvl="0" w:tplc="398AC5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0AF86F8C"/>
    <w:multiLevelType w:val="hybridMultilevel"/>
    <w:tmpl w:val="4CBE77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1AEA28BE"/>
    <w:multiLevelType w:val="hybridMultilevel"/>
    <w:tmpl w:val="6826EE1A"/>
    <w:lvl w:ilvl="0" w:tplc="4EAA2C7A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75356D"/>
    <w:multiLevelType w:val="hybridMultilevel"/>
    <w:tmpl w:val="B6A41FEA"/>
    <w:lvl w:ilvl="0" w:tplc="695C8674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21F2DE4"/>
    <w:multiLevelType w:val="hybridMultilevel"/>
    <w:tmpl w:val="F710DDBA"/>
    <w:lvl w:ilvl="0" w:tplc="5F66202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4226B86"/>
    <w:multiLevelType w:val="multilevel"/>
    <w:tmpl w:val="4CB04B9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9">
    <w:nsid w:val="2C13014E"/>
    <w:multiLevelType w:val="hybridMultilevel"/>
    <w:tmpl w:val="5ACEF81A"/>
    <w:lvl w:ilvl="0" w:tplc="B4B0561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2C2B3425"/>
    <w:multiLevelType w:val="hybridMultilevel"/>
    <w:tmpl w:val="2B1AFC1E"/>
    <w:lvl w:ilvl="0" w:tplc="C0761370">
      <w:start w:val="1"/>
      <w:numFmt w:val="decimal"/>
      <w:lvlText w:val="%1)"/>
      <w:lvlJc w:val="left"/>
      <w:pPr>
        <w:ind w:left="927" w:hanging="360"/>
      </w:pPr>
      <w:rPr>
        <w:rFonts w:cs="Verdan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2EBB0B4B"/>
    <w:multiLevelType w:val="multilevel"/>
    <w:tmpl w:val="1A22E374"/>
    <w:name w:val="WW8Num52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380B46C3"/>
    <w:multiLevelType w:val="multilevel"/>
    <w:tmpl w:val="BCE65052"/>
    <w:lvl w:ilvl="0">
      <w:start w:val="4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Arial" w:hAnsi="Arial"/>
        <w:b/>
        <w:strike w:val="0"/>
        <w:color w:val="000000"/>
        <w:spacing w:val="-3"/>
        <w:w w:val="105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AA74765"/>
    <w:multiLevelType w:val="hybridMultilevel"/>
    <w:tmpl w:val="03DEA75A"/>
    <w:lvl w:ilvl="0" w:tplc="AEAA4E1C">
      <w:start w:val="1"/>
      <w:numFmt w:val="decimal"/>
      <w:lvlText w:val="%1)"/>
      <w:lvlJc w:val="left"/>
      <w:pPr>
        <w:ind w:left="1215" w:hanging="510"/>
      </w:pPr>
      <w:rPr>
        <w:rFonts w:hint="default"/>
      </w:rPr>
    </w:lvl>
    <w:lvl w:ilvl="1" w:tplc="0B9E1324">
      <w:start w:val="1"/>
      <w:numFmt w:val="lowerLetter"/>
      <w:lvlText w:val="%2)"/>
      <w:lvlJc w:val="left"/>
      <w:pPr>
        <w:ind w:left="1785" w:hanging="360"/>
      </w:pPr>
      <w:rPr>
        <w:rFonts w:hint="default"/>
        <w:b/>
        <w:color w:val="auto"/>
      </w:rPr>
    </w:lvl>
    <w:lvl w:ilvl="2" w:tplc="D638A736">
      <w:start w:val="9"/>
      <w:numFmt w:val="decimal"/>
      <w:lvlText w:val="%3."/>
      <w:lvlJc w:val="left"/>
      <w:pPr>
        <w:ind w:left="2685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3E8369B8"/>
    <w:multiLevelType w:val="hybridMultilevel"/>
    <w:tmpl w:val="FF0862B8"/>
    <w:lvl w:ilvl="0" w:tplc="AEE88224">
      <w:start w:val="1"/>
      <w:numFmt w:val="lowerLetter"/>
      <w:lvlText w:val="%1)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5">
    <w:nsid w:val="429E6DB7"/>
    <w:multiLevelType w:val="hybridMultilevel"/>
    <w:tmpl w:val="C37C2304"/>
    <w:lvl w:ilvl="0" w:tplc="00000008">
      <w:start w:val="1"/>
      <w:numFmt w:val="decimal"/>
      <w:lvlText w:val="%1)"/>
      <w:lvlJc w:val="left"/>
      <w:pPr>
        <w:ind w:left="720" w:hanging="360"/>
      </w:pPr>
      <w:rPr>
        <w:rFonts w:ascii="Verdana" w:hAnsi="Verdana" w:cs="Verdana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732B08"/>
    <w:multiLevelType w:val="hybridMultilevel"/>
    <w:tmpl w:val="1FFC8E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B93A2F"/>
    <w:multiLevelType w:val="hybridMultilevel"/>
    <w:tmpl w:val="269699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1F24888">
      <w:start w:val="1"/>
      <w:numFmt w:val="lowerLetter"/>
      <w:lvlText w:val="%2)"/>
      <w:lvlJc w:val="left"/>
      <w:pPr>
        <w:ind w:left="1500" w:hanging="4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0E0B1A"/>
    <w:multiLevelType w:val="multilevel"/>
    <w:tmpl w:val="A91E6E3E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51707E33"/>
    <w:multiLevelType w:val="hybridMultilevel"/>
    <w:tmpl w:val="FAA2AD74"/>
    <w:lvl w:ilvl="0" w:tplc="B86C76A8">
      <w:start w:val="1"/>
      <w:numFmt w:val="decimal"/>
      <w:lvlText w:val="%1."/>
      <w:lvlJc w:val="left"/>
      <w:pPr>
        <w:ind w:left="360" w:hanging="360"/>
      </w:pPr>
      <w:rPr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850F82"/>
    <w:multiLevelType w:val="hybridMultilevel"/>
    <w:tmpl w:val="69B4BBAC"/>
    <w:lvl w:ilvl="0" w:tplc="1E809E10">
      <w:start w:val="1"/>
      <w:numFmt w:val="decimal"/>
      <w:lvlText w:val="%1)"/>
      <w:lvlJc w:val="left"/>
      <w:pPr>
        <w:ind w:left="525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1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8A0C3F"/>
    <w:multiLevelType w:val="hybridMultilevel"/>
    <w:tmpl w:val="BD90D14E"/>
    <w:lvl w:ilvl="0" w:tplc="BA2CBFF6">
      <w:numFmt w:val="bullet"/>
      <w:lvlText w:val="•"/>
      <w:lvlJc w:val="left"/>
      <w:pPr>
        <w:ind w:left="1410" w:hanging="705"/>
      </w:pPr>
      <w:rPr>
        <w:rFonts w:ascii="Verdana" w:eastAsia="Times New Roman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3">
    <w:nsid w:val="5D3451A4"/>
    <w:multiLevelType w:val="hybridMultilevel"/>
    <w:tmpl w:val="350A4824"/>
    <w:lvl w:ilvl="0" w:tplc="3B601B5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3456AD"/>
    <w:multiLevelType w:val="hybridMultilevel"/>
    <w:tmpl w:val="89F871AE"/>
    <w:lvl w:ilvl="0" w:tplc="A58EAA9A">
      <w:start w:val="1"/>
      <w:numFmt w:val="decimal"/>
      <w:lvlText w:val="%1)"/>
      <w:lvlJc w:val="left"/>
      <w:pPr>
        <w:ind w:left="722" w:hanging="360"/>
      </w:pPr>
    </w:lvl>
    <w:lvl w:ilvl="1" w:tplc="04150019">
      <w:start w:val="1"/>
      <w:numFmt w:val="lowerLetter"/>
      <w:lvlText w:val="%2."/>
      <w:lvlJc w:val="left"/>
      <w:pPr>
        <w:ind w:left="1442" w:hanging="360"/>
      </w:pPr>
    </w:lvl>
    <w:lvl w:ilvl="2" w:tplc="0415001B">
      <w:start w:val="1"/>
      <w:numFmt w:val="lowerRoman"/>
      <w:lvlText w:val="%3."/>
      <w:lvlJc w:val="right"/>
      <w:pPr>
        <w:ind w:left="2162" w:hanging="180"/>
      </w:pPr>
    </w:lvl>
    <w:lvl w:ilvl="3" w:tplc="0415000F">
      <w:start w:val="1"/>
      <w:numFmt w:val="decimal"/>
      <w:lvlText w:val="%4."/>
      <w:lvlJc w:val="left"/>
      <w:pPr>
        <w:ind w:left="2882" w:hanging="360"/>
      </w:pPr>
    </w:lvl>
    <w:lvl w:ilvl="4" w:tplc="04150019">
      <w:start w:val="1"/>
      <w:numFmt w:val="lowerLetter"/>
      <w:lvlText w:val="%5."/>
      <w:lvlJc w:val="left"/>
      <w:pPr>
        <w:ind w:left="3602" w:hanging="360"/>
      </w:pPr>
    </w:lvl>
    <w:lvl w:ilvl="5" w:tplc="0415001B">
      <w:start w:val="1"/>
      <w:numFmt w:val="lowerRoman"/>
      <w:lvlText w:val="%6."/>
      <w:lvlJc w:val="right"/>
      <w:pPr>
        <w:ind w:left="4322" w:hanging="180"/>
      </w:pPr>
    </w:lvl>
    <w:lvl w:ilvl="6" w:tplc="0415000F">
      <w:start w:val="1"/>
      <w:numFmt w:val="decimal"/>
      <w:lvlText w:val="%7."/>
      <w:lvlJc w:val="left"/>
      <w:pPr>
        <w:ind w:left="5042" w:hanging="360"/>
      </w:pPr>
    </w:lvl>
    <w:lvl w:ilvl="7" w:tplc="04150019">
      <w:start w:val="1"/>
      <w:numFmt w:val="lowerLetter"/>
      <w:lvlText w:val="%8."/>
      <w:lvlJc w:val="left"/>
      <w:pPr>
        <w:ind w:left="5762" w:hanging="360"/>
      </w:pPr>
    </w:lvl>
    <w:lvl w:ilvl="8" w:tplc="0415001B">
      <w:start w:val="1"/>
      <w:numFmt w:val="lowerRoman"/>
      <w:lvlText w:val="%9."/>
      <w:lvlJc w:val="right"/>
      <w:pPr>
        <w:ind w:left="6482" w:hanging="180"/>
      </w:pPr>
    </w:lvl>
  </w:abstractNum>
  <w:abstractNum w:abstractNumId="36">
    <w:nsid w:val="617B7933"/>
    <w:multiLevelType w:val="multilevel"/>
    <w:tmpl w:val="D05612E8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>
    <w:nsid w:val="61E130DF"/>
    <w:multiLevelType w:val="hybridMultilevel"/>
    <w:tmpl w:val="262E0D72"/>
    <w:lvl w:ilvl="0" w:tplc="4EAA2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40D1C12"/>
    <w:multiLevelType w:val="hybridMultilevel"/>
    <w:tmpl w:val="3EE0A626"/>
    <w:lvl w:ilvl="0" w:tplc="00000008">
      <w:start w:val="1"/>
      <w:numFmt w:val="decimal"/>
      <w:lvlText w:val="%1)"/>
      <w:lvlJc w:val="left"/>
      <w:pPr>
        <w:ind w:left="720" w:hanging="360"/>
      </w:pPr>
      <w:rPr>
        <w:rFonts w:ascii="Verdana" w:hAnsi="Verdana" w:cs="Verdana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834009"/>
    <w:multiLevelType w:val="hybridMultilevel"/>
    <w:tmpl w:val="9D0A0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916358"/>
    <w:multiLevelType w:val="hybridMultilevel"/>
    <w:tmpl w:val="D83AC16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>
    <w:nsid w:val="69B627F7"/>
    <w:multiLevelType w:val="hybridMultilevel"/>
    <w:tmpl w:val="D83C1F78"/>
    <w:lvl w:ilvl="0" w:tplc="7DF807A6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8E7D0D"/>
    <w:multiLevelType w:val="multilevel"/>
    <w:tmpl w:val="66EC0402"/>
    <w:lvl w:ilvl="0">
      <w:start w:val="1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>
    <w:nsid w:val="747F6E36"/>
    <w:multiLevelType w:val="multilevel"/>
    <w:tmpl w:val="CAE66FA0"/>
    <w:lvl w:ilvl="0">
      <w:start w:val="1"/>
      <w:numFmt w:val="decimal"/>
      <w:lvlText w:val="%1."/>
      <w:lvlJc w:val="left"/>
      <w:pPr>
        <w:tabs>
          <w:tab w:val="decimal" w:pos="648"/>
        </w:tabs>
        <w:ind w:left="720"/>
      </w:pPr>
      <w:rPr>
        <w:rFonts w:asciiTheme="minorHAnsi" w:hAnsiTheme="minorHAnsi" w:cstheme="minorHAnsi" w:hint="default"/>
        <w:strike w:val="0"/>
        <w:color w:val="000000"/>
        <w:spacing w:val="0"/>
        <w:w w:val="100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9C71FEE"/>
    <w:multiLevelType w:val="multilevel"/>
    <w:tmpl w:val="5E263D2E"/>
    <w:lvl w:ilvl="0">
      <w:start w:val="1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ascii="Verdana" w:hAnsi="Verdan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>
    <w:nsid w:val="7BFE0D6D"/>
    <w:multiLevelType w:val="hybridMultilevel"/>
    <w:tmpl w:val="4E5449B2"/>
    <w:lvl w:ilvl="0" w:tplc="4EE2A50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3"/>
  </w:num>
  <w:num w:numId="2">
    <w:abstractNumId w:val="0"/>
  </w:num>
  <w:num w:numId="3">
    <w:abstractNumId w:val="31"/>
  </w:num>
  <w:num w:numId="4">
    <w:abstractNumId w:val="17"/>
  </w:num>
  <w:num w:numId="5">
    <w:abstractNumId w:val="15"/>
  </w:num>
  <w:num w:numId="6">
    <w:abstractNumId w:val="42"/>
  </w:num>
  <w:num w:numId="7">
    <w:abstractNumId w:val="34"/>
  </w:num>
  <w:num w:numId="8">
    <w:abstractNumId w:val="11"/>
  </w:num>
  <w:num w:numId="9">
    <w:abstractNumId w:val="32"/>
  </w:num>
  <w:num w:numId="10">
    <w:abstractNumId w:val="10"/>
  </w:num>
  <w:num w:numId="11">
    <w:abstractNumId w:val="27"/>
  </w:num>
  <w:num w:numId="12">
    <w:abstractNumId w:val="16"/>
  </w:num>
  <w:num w:numId="13">
    <w:abstractNumId w:val="41"/>
  </w:num>
  <w:num w:numId="14">
    <w:abstractNumId w:val="23"/>
  </w:num>
  <w:num w:numId="15">
    <w:abstractNumId w:val="47"/>
  </w:num>
  <w:num w:numId="16">
    <w:abstractNumId w:val="28"/>
  </w:num>
  <w:num w:numId="17">
    <w:abstractNumId w:val="9"/>
  </w:num>
  <w:num w:numId="18">
    <w:abstractNumId w:val="36"/>
  </w:num>
  <w:num w:numId="19">
    <w:abstractNumId w:val="19"/>
  </w:num>
  <w:num w:numId="20">
    <w:abstractNumId w:val="14"/>
  </w:num>
  <w:num w:numId="21">
    <w:abstractNumId w:val="37"/>
  </w:num>
  <w:num w:numId="22">
    <w:abstractNumId w:val="46"/>
  </w:num>
  <w:num w:numId="23">
    <w:abstractNumId w:val="44"/>
  </w:num>
  <w:num w:numId="24">
    <w:abstractNumId w:val="8"/>
  </w:num>
  <w:num w:numId="25">
    <w:abstractNumId w:val="24"/>
  </w:num>
  <w:num w:numId="26">
    <w:abstractNumId w:val="33"/>
  </w:num>
  <w:num w:numId="27">
    <w:abstractNumId w:val="20"/>
  </w:num>
  <w:num w:numId="28">
    <w:abstractNumId w:val="25"/>
  </w:num>
  <w:num w:numId="29">
    <w:abstractNumId w:val="38"/>
  </w:num>
  <w:num w:numId="30">
    <w:abstractNumId w:val="30"/>
  </w:num>
  <w:num w:numId="31">
    <w:abstractNumId w:val="21"/>
  </w:num>
  <w:num w:numId="32">
    <w:abstractNumId w:val="12"/>
  </w:num>
  <w:num w:numId="33">
    <w:abstractNumId w:val="26"/>
  </w:num>
  <w:num w:numId="34">
    <w:abstractNumId w:val="18"/>
  </w:num>
  <w:num w:numId="35">
    <w:abstractNumId w:val="7"/>
  </w:num>
  <w:num w:numId="36">
    <w:abstractNumId w:val="29"/>
  </w:num>
  <w:num w:numId="37">
    <w:abstractNumId w:val="22"/>
  </w:num>
  <w:num w:numId="38">
    <w:abstractNumId w:val="45"/>
  </w:num>
  <w:num w:numId="39">
    <w:abstractNumId w:val="39"/>
  </w:num>
  <w:num w:numId="40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</w:num>
  <w:num w:numId="43">
    <w:abstractNumId w:val="40"/>
  </w:num>
  <w:numIdMacAtCleanup w:val="3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gnieszka Trzcińska">
    <w15:presenceInfo w15:providerId="AD" w15:userId="S::atrzcinska@pzpw.pl::369feab5-7677-4a76-9e47-910c59d49895"/>
  </w15:person>
  <w15:person w15:author="Lukasz Bochenek">
    <w15:presenceInfo w15:providerId="Windows Live" w15:userId="d058af64926c1ab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245A"/>
    <w:rsid w:val="00001F7F"/>
    <w:rsid w:val="0000212A"/>
    <w:rsid w:val="000048A6"/>
    <w:rsid w:val="0000680F"/>
    <w:rsid w:val="00006E0D"/>
    <w:rsid w:val="000143A1"/>
    <w:rsid w:val="00017DCA"/>
    <w:rsid w:val="00021C07"/>
    <w:rsid w:val="000238C9"/>
    <w:rsid w:val="000247E7"/>
    <w:rsid w:val="00025675"/>
    <w:rsid w:val="00025AB3"/>
    <w:rsid w:val="000265FB"/>
    <w:rsid w:val="00031E0C"/>
    <w:rsid w:val="00031EEB"/>
    <w:rsid w:val="0003334E"/>
    <w:rsid w:val="0003424C"/>
    <w:rsid w:val="00041983"/>
    <w:rsid w:val="00045067"/>
    <w:rsid w:val="00051BC8"/>
    <w:rsid w:val="00051D85"/>
    <w:rsid w:val="00054C6E"/>
    <w:rsid w:val="0005579B"/>
    <w:rsid w:val="00055FCE"/>
    <w:rsid w:val="00056165"/>
    <w:rsid w:val="00056CD7"/>
    <w:rsid w:val="00060506"/>
    <w:rsid w:val="00061E2D"/>
    <w:rsid w:val="00061E3C"/>
    <w:rsid w:val="00064816"/>
    <w:rsid w:val="000650A1"/>
    <w:rsid w:val="00065FD8"/>
    <w:rsid w:val="00072FFC"/>
    <w:rsid w:val="00073576"/>
    <w:rsid w:val="000747FC"/>
    <w:rsid w:val="00076221"/>
    <w:rsid w:val="000776C9"/>
    <w:rsid w:val="00086F19"/>
    <w:rsid w:val="0009325A"/>
    <w:rsid w:val="00093699"/>
    <w:rsid w:val="00094748"/>
    <w:rsid w:val="000A0721"/>
    <w:rsid w:val="000A38CC"/>
    <w:rsid w:val="000A3A47"/>
    <w:rsid w:val="000A5CF3"/>
    <w:rsid w:val="000A6014"/>
    <w:rsid w:val="000A79AF"/>
    <w:rsid w:val="000B1337"/>
    <w:rsid w:val="000B44FE"/>
    <w:rsid w:val="000B5291"/>
    <w:rsid w:val="000B5E16"/>
    <w:rsid w:val="000B722C"/>
    <w:rsid w:val="000B7FFB"/>
    <w:rsid w:val="000C133A"/>
    <w:rsid w:val="000C69A5"/>
    <w:rsid w:val="000C7569"/>
    <w:rsid w:val="000D00A3"/>
    <w:rsid w:val="000D21DC"/>
    <w:rsid w:val="000D3334"/>
    <w:rsid w:val="000D3E82"/>
    <w:rsid w:val="000D422B"/>
    <w:rsid w:val="000D52E8"/>
    <w:rsid w:val="000E3B4B"/>
    <w:rsid w:val="000E494C"/>
    <w:rsid w:val="000E6D35"/>
    <w:rsid w:val="000F1B2E"/>
    <w:rsid w:val="000F7ECD"/>
    <w:rsid w:val="00100E33"/>
    <w:rsid w:val="00103186"/>
    <w:rsid w:val="00104308"/>
    <w:rsid w:val="00104E7F"/>
    <w:rsid w:val="00110F3A"/>
    <w:rsid w:val="00112130"/>
    <w:rsid w:val="0011230D"/>
    <w:rsid w:val="001135BF"/>
    <w:rsid w:val="00116678"/>
    <w:rsid w:val="001178AC"/>
    <w:rsid w:val="001219AA"/>
    <w:rsid w:val="00123C67"/>
    <w:rsid w:val="00132E33"/>
    <w:rsid w:val="00136351"/>
    <w:rsid w:val="00137285"/>
    <w:rsid w:val="00137A5B"/>
    <w:rsid w:val="00143411"/>
    <w:rsid w:val="00146176"/>
    <w:rsid w:val="001477BC"/>
    <w:rsid w:val="00153714"/>
    <w:rsid w:val="001571BC"/>
    <w:rsid w:val="00163B4D"/>
    <w:rsid w:val="00167469"/>
    <w:rsid w:val="00167D3A"/>
    <w:rsid w:val="001708AA"/>
    <w:rsid w:val="00174D04"/>
    <w:rsid w:val="00174E51"/>
    <w:rsid w:val="001755D1"/>
    <w:rsid w:val="00181A99"/>
    <w:rsid w:val="00191757"/>
    <w:rsid w:val="00195039"/>
    <w:rsid w:val="00196CD4"/>
    <w:rsid w:val="001A0633"/>
    <w:rsid w:val="001A1CAF"/>
    <w:rsid w:val="001A256E"/>
    <w:rsid w:val="001A2B54"/>
    <w:rsid w:val="001A36A1"/>
    <w:rsid w:val="001A448F"/>
    <w:rsid w:val="001A44EA"/>
    <w:rsid w:val="001B013C"/>
    <w:rsid w:val="001B1B60"/>
    <w:rsid w:val="001B3E93"/>
    <w:rsid w:val="001B4A30"/>
    <w:rsid w:val="001B635F"/>
    <w:rsid w:val="001B6FD1"/>
    <w:rsid w:val="001B73A6"/>
    <w:rsid w:val="001C1195"/>
    <w:rsid w:val="001C43BC"/>
    <w:rsid w:val="001C5079"/>
    <w:rsid w:val="001C6FD4"/>
    <w:rsid w:val="001D1803"/>
    <w:rsid w:val="001E004D"/>
    <w:rsid w:val="001E24C8"/>
    <w:rsid w:val="001E62B5"/>
    <w:rsid w:val="001E6876"/>
    <w:rsid w:val="001E6BB1"/>
    <w:rsid w:val="001E6EE4"/>
    <w:rsid w:val="001F0F13"/>
    <w:rsid w:val="001F132E"/>
    <w:rsid w:val="001F31A3"/>
    <w:rsid w:val="001F6CCE"/>
    <w:rsid w:val="001F7997"/>
    <w:rsid w:val="002033CF"/>
    <w:rsid w:val="00204086"/>
    <w:rsid w:val="0020714C"/>
    <w:rsid w:val="00207BA5"/>
    <w:rsid w:val="00210489"/>
    <w:rsid w:val="00212237"/>
    <w:rsid w:val="002137A9"/>
    <w:rsid w:val="00213FB2"/>
    <w:rsid w:val="002224FB"/>
    <w:rsid w:val="00226A8B"/>
    <w:rsid w:val="00227270"/>
    <w:rsid w:val="002327A5"/>
    <w:rsid w:val="00236287"/>
    <w:rsid w:val="00240C15"/>
    <w:rsid w:val="00241751"/>
    <w:rsid w:val="00241992"/>
    <w:rsid w:val="00242E7A"/>
    <w:rsid w:val="00245360"/>
    <w:rsid w:val="00250B2F"/>
    <w:rsid w:val="00252236"/>
    <w:rsid w:val="00254432"/>
    <w:rsid w:val="002568FD"/>
    <w:rsid w:val="00257028"/>
    <w:rsid w:val="00262883"/>
    <w:rsid w:val="00263383"/>
    <w:rsid w:val="0026617A"/>
    <w:rsid w:val="00267888"/>
    <w:rsid w:val="00270F2D"/>
    <w:rsid w:val="0027248A"/>
    <w:rsid w:val="00272F7B"/>
    <w:rsid w:val="00275F90"/>
    <w:rsid w:val="002779F0"/>
    <w:rsid w:val="002830B7"/>
    <w:rsid w:val="00283B4D"/>
    <w:rsid w:val="00284AA4"/>
    <w:rsid w:val="0028621E"/>
    <w:rsid w:val="00292B8E"/>
    <w:rsid w:val="00296924"/>
    <w:rsid w:val="002A453D"/>
    <w:rsid w:val="002A51A6"/>
    <w:rsid w:val="002A58A8"/>
    <w:rsid w:val="002B0CA3"/>
    <w:rsid w:val="002B1237"/>
    <w:rsid w:val="002B1A97"/>
    <w:rsid w:val="002C0806"/>
    <w:rsid w:val="002C0821"/>
    <w:rsid w:val="002C0F02"/>
    <w:rsid w:val="002C143B"/>
    <w:rsid w:val="002C277B"/>
    <w:rsid w:val="002C7E3D"/>
    <w:rsid w:val="002D5470"/>
    <w:rsid w:val="002D7BC9"/>
    <w:rsid w:val="002E0482"/>
    <w:rsid w:val="002E4BF3"/>
    <w:rsid w:val="002E7352"/>
    <w:rsid w:val="002F1327"/>
    <w:rsid w:val="002F1C1C"/>
    <w:rsid w:val="002F391D"/>
    <w:rsid w:val="002F4CE6"/>
    <w:rsid w:val="002F5A02"/>
    <w:rsid w:val="00300D08"/>
    <w:rsid w:val="00300F1A"/>
    <w:rsid w:val="00304DA7"/>
    <w:rsid w:val="00307A7C"/>
    <w:rsid w:val="00313DC0"/>
    <w:rsid w:val="00314F1E"/>
    <w:rsid w:val="00317D83"/>
    <w:rsid w:val="00320C44"/>
    <w:rsid w:val="003247D2"/>
    <w:rsid w:val="00326CEE"/>
    <w:rsid w:val="00327429"/>
    <w:rsid w:val="0032756D"/>
    <w:rsid w:val="003301EF"/>
    <w:rsid w:val="00334DC0"/>
    <w:rsid w:val="00336B8D"/>
    <w:rsid w:val="0033758E"/>
    <w:rsid w:val="003406E6"/>
    <w:rsid w:val="003432AD"/>
    <w:rsid w:val="003471AA"/>
    <w:rsid w:val="0035165A"/>
    <w:rsid w:val="00356F21"/>
    <w:rsid w:val="0036056F"/>
    <w:rsid w:val="00362A50"/>
    <w:rsid w:val="00364CC7"/>
    <w:rsid w:val="00365637"/>
    <w:rsid w:val="00365793"/>
    <w:rsid w:val="00367552"/>
    <w:rsid w:val="003721D6"/>
    <w:rsid w:val="00373791"/>
    <w:rsid w:val="00376170"/>
    <w:rsid w:val="003761A4"/>
    <w:rsid w:val="0038079E"/>
    <w:rsid w:val="00381630"/>
    <w:rsid w:val="003866F7"/>
    <w:rsid w:val="00386EE1"/>
    <w:rsid w:val="003873EB"/>
    <w:rsid w:val="00390441"/>
    <w:rsid w:val="00395501"/>
    <w:rsid w:val="00396D12"/>
    <w:rsid w:val="00397C24"/>
    <w:rsid w:val="003A0609"/>
    <w:rsid w:val="003A2487"/>
    <w:rsid w:val="003A5C29"/>
    <w:rsid w:val="003A770F"/>
    <w:rsid w:val="003B046D"/>
    <w:rsid w:val="003B1B07"/>
    <w:rsid w:val="003B2F2A"/>
    <w:rsid w:val="003B54E0"/>
    <w:rsid w:val="003B7390"/>
    <w:rsid w:val="003B76D7"/>
    <w:rsid w:val="003C0645"/>
    <w:rsid w:val="003C2E4F"/>
    <w:rsid w:val="003C3CCE"/>
    <w:rsid w:val="003C4023"/>
    <w:rsid w:val="003C4A27"/>
    <w:rsid w:val="003C577F"/>
    <w:rsid w:val="003C77E3"/>
    <w:rsid w:val="003D5FFE"/>
    <w:rsid w:val="003E0C21"/>
    <w:rsid w:val="003E2C43"/>
    <w:rsid w:val="003E3D19"/>
    <w:rsid w:val="003E57FB"/>
    <w:rsid w:val="003E58C3"/>
    <w:rsid w:val="003E6C50"/>
    <w:rsid w:val="003F1836"/>
    <w:rsid w:val="003F18F6"/>
    <w:rsid w:val="003F4C7F"/>
    <w:rsid w:val="003F7764"/>
    <w:rsid w:val="00402668"/>
    <w:rsid w:val="00403457"/>
    <w:rsid w:val="00404DE4"/>
    <w:rsid w:val="00407383"/>
    <w:rsid w:val="00407C62"/>
    <w:rsid w:val="00410C0B"/>
    <w:rsid w:val="00410ED1"/>
    <w:rsid w:val="00413385"/>
    <w:rsid w:val="0041539A"/>
    <w:rsid w:val="00416231"/>
    <w:rsid w:val="00417E1A"/>
    <w:rsid w:val="004207A2"/>
    <w:rsid w:val="00424312"/>
    <w:rsid w:val="00425CBE"/>
    <w:rsid w:val="00426451"/>
    <w:rsid w:val="00431213"/>
    <w:rsid w:val="004325AF"/>
    <w:rsid w:val="004327C8"/>
    <w:rsid w:val="00433D28"/>
    <w:rsid w:val="004352F6"/>
    <w:rsid w:val="00436656"/>
    <w:rsid w:val="00445051"/>
    <w:rsid w:val="0044635E"/>
    <w:rsid w:val="00452FD0"/>
    <w:rsid w:val="00460EC4"/>
    <w:rsid w:val="00462D7E"/>
    <w:rsid w:val="004644BF"/>
    <w:rsid w:val="004716EC"/>
    <w:rsid w:val="004717F5"/>
    <w:rsid w:val="00474F95"/>
    <w:rsid w:val="00475FEF"/>
    <w:rsid w:val="00477D3C"/>
    <w:rsid w:val="004856F9"/>
    <w:rsid w:val="00485CDC"/>
    <w:rsid w:val="0049194E"/>
    <w:rsid w:val="00493CB1"/>
    <w:rsid w:val="004955DA"/>
    <w:rsid w:val="004956FC"/>
    <w:rsid w:val="004A142A"/>
    <w:rsid w:val="004A1825"/>
    <w:rsid w:val="004A28F3"/>
    <w:rsid w:val="004A2CD4"/>
    <w:rsid w:val="004A46C0"/>
    <w:rsid w:val="004A478F"/>
    <w:rsid w:val="004A7F40"/>
    <w:rsid w:val="004A7F65"/>
    <w:rsid w:val="004B3B58"/>
    <w:rsid w:val="004B48AD"/>
    <w:rsid w:val="004B57EC"/>
    <w:rsid w:val="004C03AF"/>
    <w:rsid w:val="004C108C"/>
    <w:rsid w:val="004C3810"/>
    <w:rsid w:val="004C4081"/>
    <w:rsid w:val="004C572D"/>
    <w:rsid w:val="004D12C6"/>
    <w:rsid w:val="004D6F29"/>
    <w:rsid w:val="004E37C0"/>
    <w:rsid w:val="004F41C5"/>
    <w:rsid w:val="004F42AE"/>
    <w:rsid w:val="004F725A"/>
    <w:rsid w:val="00500229"/>
    <w:rsid w:val="0050117C"/>
    <w:rsid w:val="00501455"/>
    <w:rsid w:val="00501F62"/>
    <w:rsid w:val="005033CC"/>
    <w:rsid w:val="00503B5C"/>
    <w:rsid w:val="00504BC7"/>
    <w:rsid w:val="00504DB0"/>
    <w:rsid w:val="00507624"/>
    <w:rsid w:val="005102F7"/>
    <w:rsid w:val="00511C64"/>
    <w:rsid w:val="00513AFC"/>
    <w:rsid w:val="005144E3"/>
    <w:rsid w:val="00526617"/>
    <w:rsid w:val="00531CDE"/>
    <w:rsid w:val="005436BD"/>
    <w:rsid w:val="00544838"/>
    <w:rsid w:val="00544BBC"/>
    <w:rsid w:val="005459F3"/>
    <w:rsid w:val="00545DA7"/>
    <w:rsid w:val="00547188"/>
    <w:rsid w:val="00550B94"/>
    <w:rsid w:val="0055295B"/>
    <w:rsid w:val="0055615D"/>
    <w:rsid w:val="005567B0"/>
    <w:rsid w:val="00562133"/>
    <w:rsid w:val="00562BDD"/>
    <w:rsid w:val="00562E9E"/>
    <w:rsid w:val="005645D4"/>
    <w:rsid w:val="00564D75"/>
    <w:rsid w:val="005678BC"/>
    <w:rsid w:val="00572560"/>
    <w:rsid w:val="00574446"/>
    <w:rsid w:val="00576F8B"/>
    <w:rsid w:val="00577C8B"/>
    <w:rsid w:val="00580A9F"/>
    <w:rsid w:val="0058110B"/>
    <w:rsid w:val="00592E78"/>
    <w:rsid w:val="005A55C8"/>
    <w:rsid w:val="005A5AD9"/>
    <w:rsid w:val="005A709A"/>
    <w:rsid w:val="005B14C5"/>
    <w:rsid w:val="005B19D3"/>
    <w:rsid w:val="005B1F21"/>
    <w:rsid w:val="005B556E"/>
    <w:rsid w:val="005B5F1E"/>
    <w:rsid w:val="005B6A55"/>
    <w:rsid w:val="005B79BE"/>
    <w:rsid w:val="005C366A"/>
    <w:rsid w:val="005C4118"/>
    <w:rsid w:val="005C444F"/>
    <w:rsid w:val="005C472F"/>
    <w:rsid w:val="005D169F"/>
    <w:rsid w:val="005D34B5"/>
    <w:rsid w:val="005D6B46"/>
    <w:rsid w:val="005E075C"/>
    <w:rsid w:val="005E6D74"/>
    <w:rsid w:val="005F0376"/>
    <w:rsid w:val="005F072F"/>
    <w:rsid w:val="005F1A0F"/>
    <w:rsid w:val="005F2E2B"/>
    <w:rsid w:val="005F393F"/>
    <w:rsid w:val="005F3DB1"/>
    <w:rsid w:val="005F643A"/>
    <w:rsid w:val="005F7433"/>
    <w:rsid w:val="005F7B23"/>
    <w:rsid w:val="006005DE"/>
    <w:rsid w:val="00600E57"/>
    <w:rsid w:val="006011A7"/>
    <w:rsid w:val="00605184"/>
    <w:rsid w:val="00613B96"/>
    <w:rsid w:val="0062049E"/>
    <w:rsid w:val="00620E2C"/>
    <w:rsid w:val="00627B94"/>
    <w:rsid w:val="00632001"/>
    <w:rsid w:val="0063309F"/>
    <w:rsid w:val="00633701"/>
    <w:rsid w:val="00633DCF"/>
    <w:rsid w:val="0063597A"/>
    <w:rsid w:val="006379A9"/>
    <w:rsid w:val="006404F1"/>
    <w:rsid w:val="00643FAE"/>
    <w:rsid w:val="00646D82"/>
    <w:rsid w:val="006572F0"/>
    <w:rsid w:val="00663514"/>
    <w:rsid w:val="00667F58"/>
    <w:rsid w:val="00670467"/>
    <w:rsid w:val="00673BD1"/>
    <w:rsid w:val="00674509"/>
    <w:rsid w:val="00677A3C"/>
    <w:rsid w:val="006802F7"/>
    <w:rsid w:val="00682147"/>
    <w:rsid w:val="00682195"/>
    <w:rsid w:val="00685419"/>
    <w:rsid w:val="00690E63"/>
    <w:rsid w:val="00692916"/>
    <w:rsid w:val="00695D79"/>
    <w:rsid w:val="006972FF"/>
    <w:rsid w:val="006A6949"/>
    <w:rsid w:val="006A7820"/>
    <w:rsid w:val="006B5009"/>
    <w:rsid w:val="006B6930"/>
    <w:rsid w:val="006B6E65"/>
    <w:rsid w:val="006B7464"/>
    <w:rsid w:val="006C12AF"/>
    <w:rsid w:val="006C2B4F"/>
    <w:rsid w:val="006D6617"/>
    <w:rsid w:val="006D7122"/>
    <w:rsid w:val="006E2A8A"/>
    <w:rsid w:val="006E2E58"/>
    <w:rsid w:val="006F4038"/>
    <w:rsid w:val="006F505D"/>
    <w:rsid w:val="006F676D"/>
    <w:rsid w:val="0070151D"/>
    <w:rsid w:val="00701890"/>
    <w:rsid w:val="00701C8E"/>
    <w:rsid w:val="007027E2"/>
    <w:rsid w:val="00704E67"/>
    <w:rsid w:val="00705E94"/>
    <w:rsid w:val="00710D01"/>
    <w:rsid w:val="007123BE"/>
    <w:rsid w:val="00716CA5"/>
    <w:rsid w:val="0072103D"/>
    <w:rsid w:val="0072116C"/>
    <w:rsid w:val="007213E2"/>
    <w:rsid w:val="0072187C"/>
    <w:rsid w:val="007258D8"/>
    <w:rsid w:val="00730A05"/>
    <w:rsid w:val="00731844"/>
    <w:rsid w:val="00737156"/>
    <w:rsid w:val="00740D23"/>
    <w:rsid w:val="00740E7F"/>
    <w:rsid w:val="00741323"/>
    <w:rsid w:val="007438B1"/>
    <w:rsid w:val="00751030"/>
    <w:rsid w:val="0075282F"/>
    <w:rsid w:val="00754A6F"/>
    <w:rsid w:val="00756FDE"/>
    <w:rsid w:val="00764405"/>
    <w:rsid w:val="007701BF"/>
    <w:rsid w:val="007702F4"/>
    <w:rsid w:val="00770367"/>
    <w:rsid w:val="0077124C"/>
    <w:rsid w:val="007719A7"/>
    <w:rsid w:val="007749B1"/>
    <w:rsid w:val="00777A8E"/>
    <w:rsid w:val="00777FBC"/>
    <w:rsid w:val="00781248"/>
    <w:rsid w:val="00782658"/>
    <w:rsid w:val="007839F9"/>
    <w:rsid w:val="007858DF"/>
    <w:rsid w:val="007861AA"/>
    <w:rsid w:val="0079087B"/>
    <w:rsid w:val="0079359D"/>
    <w:rsid w:val="0079389A"/>
    <w:rsid w:val="00793E7A"/>
    <w:rsid w:val="007975B3"/>
    <w:rsid w:val="00797893"/>
    <w:rsid w:val="007A072C"/>
    <w:rsid w:val="007A2F11"/>
    <w:rsid w:val="007A34CD"/>
    <w:rsid w:val="007B175E"/>
    <w:rsid w:val="007B1A38"/>
    <w:rsid w:val="007B4DDC"/>
    <w:rsid w:val="007B6569"/>
    <w:rsid w:val="007B736F"/>
    <w:rsid w:val="007C0514"/>
    <w:rsid w:val="007C0B14"/>
    <w:rsid w:val="007C2811"/>
    <w:rsid w:val="007C2AF8"/>
    <w:rsid w:val="007C4858"/>
    <w:rsid w:val="007D2811"/>
    <w:rsid w:val="007D42B4"/>
    <w:rsid w:val="007D51B7"/>
    <w:rsid w:val="007D5851"/>
    <w:rsid w:val="007D6A26"/>
    <w:rsid w:val="007E6445"/>
    <w:rsid w:val="007E7CDC"/>
    <w:rsid w:val="007F192A"/>
    <w:rsid w:val="007F2A3E"/>
    <w:rsid w:val="007F66C3"/>
    <w:rsid w:val="00800478"/>
    <w:rsid w:val="00802754"/>
    <w:rsid w:val="00802A9B"/>
    <w:rsid w:val="008034A6"/>
    <w:rsid w:val="008043E3"/>
    <w:rsid w:val="00805C40"/>
    <w:rsid w:val="00814155"/>
    <w:rsid w:val="00814F21"/>
    <w:rsid w:val="00815EE8"/>
    <w:rsid w:val="00817BE8"/>
    <w:rsid w:val="0082084E"/>
    <w:rsid w:val="00821DD9"/>
    <w:rsid w:val="008230F1"/>
    <w:rsid w:val="00824393"/>
    <w:rsid w:val="00825351"/>
    <w:rsid w:val="0082678D"/>
    <w:rsid w:val="0083252D"/>
    <w:rsid w:val="00833B69"/>
    <w:rsid w:val="00834349"/>
    <w:rsid w:val="008362E1"/>
    <w:rsid w:val="00837318"/>
    <w:rsid w:val="0083732D"/>
    <w:rsid w:val="00837784"/>
    <w:rsid w:val="00841401"/>
    <w:rsid w:val="00846018"/>
    <w:rsid w:val="00852E78"/>
    <w:rsid w:val="00862B14"/>
    <w:rsid w:val="00864574"/>
    <w:rsid w:val="008704AF"/>
    <w:rsid w:val="00872C48"/>
    <w:rsid w:val="00872FAC"/>
    <w:rsid w:val="00876D41"/>
    <w:rsid w:val="00884153"/>
    <w:rsid w:val="0089063B"/>
    <w:rsid w:val="0089350C"/>
    <w:rsid w:val="00893FC1"/>
    <w:rsid w:val="008A48BE"/>
    <w:rsid w:val="008A5227"/>
    <w:rsid w:val="008A6B89"/>
    <w:rsid w:val="008B44DA"/>
    <w:rsid w:val="008B47BA"/>
    <w:rsid w:val="008C26A3"/>
    <w:rsid w:val="008C2B8E"/>
    <w:rsid w:val="008C7E36"/>
    <w:rsid w:val="008D0D20"/>
    <w:rsid w:val="008D152E"/>
    <w:rsid w:val="008D2813"/>
    <w:rsid w:val="008D2869"/>
    <w:rsid w:val="008D2B30"/>
    <w:rsid w:val="008D3189"/>
    <w:rsid w:val="008D690E"/>
    <w:rsid w:val="008E1394"/>
    <w:rsid w:val="008E5485"/>
    <w:rsid w:val="008E56A2"/>
    <w:rsid w:val="008E6442"/>
    <w:rsid w:val="008F260C"/>
    <w:rsid w:val="008F290B"/>
    <w:rsid w:val="008F2DD6"/>
    <w:rsid w:val="008F50E2"/>
    <w:rsid w:val="008F7112"/>
    <w:rsid w:val="0090130B"/>
    <w:rsid w:val="009029AF"/>
    <w:rsid w:val="00907FAB"/>
    <w:rsid w:val="00911A1E"/>
    <w:rsid w:val="00912F01"/>
    <w:rsid w:val="009139AD"/>
    <w:rsid w:val="00916574"/>
    <w:rsid w:val="00916AAE"/>
    <w:rsid w:val="009170E6"/>
    <w:rsid w:val="00920F08"/>
    <w:rsid w:val="00930659"/>
    <w:rsid w:val="009311D1"/>
    <w:rsid w:val="0093162B"/>
    <w:rsid w:val="009319FC"/>
    <w:rsid w:val="00936F56"/>
    <w:rsid w:val="0094189C"/>
    <w:rsid w:val="009431B5"/>
    <w:rsid w:val="00943EF1"/>
    <w:rsid w:val="0094606F"/>
    <w:rsid w:val="00946484"/>
    <w:rsid w:val="009469DF"/>
    <w:rsid w:val="0094782F"/>
    <w:rsid w:val="00950B9F"/>
    <w:rsid w:val="00950D58"/>
    <w:rsid w:val="00952557"/>
    <w:rsid w:val="00952B7B"/>
    <w:rsid w:val="009534FD"/>
    <w:rsid w:val="00954720"/>
    <w:rsid w:val="009561C5"/>
    <w:rsid w:val="009576C7"/>
    <w:rsid w:val="00960435"/>
    <w:rsid w:val="00960E11"/>
    <w:rsid w:val="009617DE"/>
    <w:rsid w:val="009626E1"/>
    <w:rsid w:val="0096278C"/>
    <w:rsid w:val="00963E71"/>
    <w:rsid w:val="00963FF7"/>
    <w:rsid w:val="00966EC0"/>
    <w:rsid w:val="0097175B"/>
    <w:rsid w:val="0097371E"/>
    <w:rsid w:val="00975F74"/>
    <w:rsid w:val="009776F0"/>
    <w:rsid w:val="00977978"/>
    <w:rsid w:val="009806C3"/>
    <w:rsid w:val="00980A5B"/>
    <w:rsid w:val="00981619"/>
    <w:rsid w:val="00981C56"/>
    <w:rsid w:val="00982C02"/>
    <w:rsid w:val="0098618F"/>
    <w:rsid w:val="009902BD"/>
    <w:rsid w:val="0099344B"/>
    <w:rsid w:val="00993CBC"/>
    <w:rsid w:val="00993E9E"/>
    <w:rsid w:val="009A3240"/>
    <w:rsid w:val="009A3BCF"/>
    <w:rsid w:val="009A4218"/>
    <w:rsid w:val="009A61B7"/>
    <w:rsid w:val="009B52F1"/>
    <w:rsid w:val="009B5484"/>
    <w:rsid w:val="009C0F68"/>
    <w:rsid w:val="009C3900"/>
    <w:rsid w:val="009C4A71"/>
    <w:rsid w:val="009C5396"/>
    <w:rsid w:val="009C5418"/>
    <w:rsid w:val="009C6A00"/>
    <w:rsid w:val="009C7A53"/>
    <w:rsid w:val="009D16FE"/>
    <w:rsid w:val="009D29F1"/>
    <w:rsid w:val="009D31D9"/>
    <w:rsid w:val="009D45D8"/>
    <w:rsid w:val="009E12B2"/>
    <w:rsid w:val="009E517D"/>
    <w:rsid w:val="009E55C1"/>
    <w:rsid w:val="009E7928"/>
    <w:rsid w:val="009F5924"/>
    <w:rsid w:val="00A0369B"/>
    <w:rsid w:val="00A03BD8"/>
    <w:rsid w:val="00A065DF"/>
    <w:rsid w:val="00A10125"/>
    <w:rsid w:val="00A10608"/>
    <w:rsid w:val="00A124CE"/>
    <w:rsid w:val="00A147B7"/>
    <w:rsid w:val="00A15068"/>
    <w:rsid w:val="00A16968"/>
    <w:rsid w:val="00A21114"/>
    <w:rsid w:val="00A217C2"/>
    <w:rsid w:val="00A23A16"/>
    <w:rsid w:val="00A2741C"/>
    <w:rsid w:val="00A31FB2"/>
    <w:rsid w:val="00A32954"/>
    <w:rsid w:val="00A32B80"/>
    <w:rsid w:val="00A40C10"/>
    <w:rsid w:val="00A41ED8"/>
    <w:rsid w:val="00A42588"/>
    <w:rsid w:val="00A4339B"/>
    <w:rsid w:val="00A47D7E"/>
    <w:rsid w:val="00A55C28"/>
    <w:rsid w:val="00A617B5"/>
    <w:rsid w:val="00A61AC0"/>
    <w:rsid w:val="00A62730"/>
    <w:rsid w:val="00A62BBB"/>
    <w:rsid w:val="00A63AF4"/>
    <w:rsid w:val="00A67044"/>
    <w:rsid w:val="00A6729F"/>
    <w:rsid w:val="00A73DD1"/>
    <w:rsid w:val="00A80038"/>
    <w:rsid w:val="00A81646"/>
    <w:rsid w:val="00A8233B"/>
    <w:rsid w:val="00A83168"/>
    <w:rsid w:val="00A848CC"/>
    <w:rsid w:val="00A85567"/>
    <w:rsid w:val="00A91BE3"/>
    <w:rsid w:val="00A957FE"/>
    <w:rsid w:val="00A96D60"/>
    <w:rsid w:val="00AA17CC"/>
    <w:rsid w:val="00AA29E5"/>
    <w:rsid w:val="00AA3A7C"/>
    <w:rsid w:val="00AA6CEB"/>
    <w:rsid w:val="00AA7851"/>
    <w:rsid w:val="00AB64A2"/>
    <w:rsid w:val="00AB754B"/>
    <w:rsid w:val="00AC065C"/>
    <w:rsid w:val="00AD0E18"/>
    <w:rsid w:val="00AD1CE7"/>
    <w:rsid w:val="00AD3E09"/>
    <w:rsid w:val="00AD43AB"/>
    <w:rsid w:val="00AD457D"/>
    <w:rsid w:val="00AD5B68"/>
    <w:rsid w:val="00AD5CCF"/>
    <w:rsid w:val="00AD7970"/>
    <w:rsid w:val="00AE5C31"/>
    <w:rsid w:val="00AF01B7"/>
    <w:rsid w:val="00AF060C"/>
    <w:rsid w:val="00AF21D9"/>
    <w:rsid w:val="00AF28B0"/>
    <w:rsid w:val="00AF423A"/>
    <w:rsid w:val="00AF52DC"/>
    <w:rsid w:val="00B042C1"/>
    <w:rsid w:val="00B06B02"/>
    <w:rsid w:val="00B0787B"/>
    <w:rsid w:val="00B141DB"/>
    <w:rsid w:val="00B15832"/>
    <w:rsid w:val="00B1596B"/>
    <w:rsid w:val="00B17019"/>
    <w:rsid w:val="00B22FB1"/>
    <w:rsid w:val="00B24FF7"/>
    <w:rsid w:val="00B26BE7"/>
    <w:rsid w:val="00B27FBF"/>
    <w:rsid w:val="00B30DDD"/>
    <w:rsid w:val="00B30EB0"/>
    <w:rsid w:val="00B327A0"/>
    <w:rsid w:val="00B32B2E"/>
    <w:rsid w:val="00B3510F"/>
    <w:rsid w:val="00B355E0"/>
    <w:rsid w:val="00B35A86"/>
    <w:rsid w:val="00B36AC1"/>
    <w:rsid w:val="00B376DF"/>
    <w:rsid w:val="00B40C8F"/>
    <w:rsid w:val="00B415C1"/>
    <w:rsid w:val="00B41B22"/>
    <w:rsid w:val="00B43FFD"/>
    <w:rsid w:val="00B54CE6"/>
    <w:rsid w:val="00B5521B"/>
    <w:rsid w:val="00B6015F"/>
    <w:rsid w:val="00B60ADD"/>
    <w:rsid w:val="00B60C70"/>
    <w:rsid w:val="00B61D5F"/>
    <w:rsid w:val="00B62D3D"/>
    <w:rsid w:val="00B74C61"/>
    <w:rsid w:val="00B75383"/>
    <w:rsid w:val="00B82D96"/>
    <w:rsid w:val="00B83C0C"/>
    <w:rsid w:val="00B83EB4"/>
    <w:rsid w:val="00B8439F"/>
    <w:rsid w:val="00B86AB4"/>
    <w:rsid w:val="00B87FEF"/>
    <w:rsid w:val="00B9152B"/>
    <w:rsid w:val="00B92172"/>
    <w:rsid w:val="00B93413"/>
    <w:rsid w:val="00B940AB"/>
    <w:rsid w:val="00B9414F"/>
    <w:rsid w:val="00B94CC8"/>
    <w:rsid w:val="00BA6624"/>
    <w:rsid w:val="00BA6F1E"/>
    <w:rsid w:val="00BB101D"/>
    <w:rsid w:val="00BB168F"/>
    <w:rsid w:val="00BB2750"/>
    <w:rsid w:val="00BB2C3C"/>
    <w:rsid w:val="00BB3629"/>
    <w:rsid w:val="00BB592C"/>
    <w:rsid w:val="00BB7ACF"/>
    <w:rsid w:val="00BB7C20"/>
    <w:rsid w:val="00BC1DB1"/>
    <w:rsid w:val="00BC1E33"/>
    <w:rsid w:val="00BC4D81"/>
    <w:rsid w:val="00BC52F0"/>
    <w:rsid w:val="00BC540C"/>
    <w:rsid w:val="00BC56B9"/>
    <w:rsid w:val="00BD224E"/>
    <w:rsid w:val="00BD2FD1"/>
    <w:rsid w:val="00BD3E67"/>
    <w:rsid w:val="00BD4A40"/>
    <w:rsid w:val="00BE188D"/>
    <w:rsid w:val="00BE218F"/>
    <w:rsid w:val="00BE245A"/>
    <w:rsid w:val="00BE25E3"/>
    <w:rsid w:val="00BE35F3"/>
    <w:rsid w:val="00BE3647"/>
    <w:rsid w:val="00BE3913"/>
    <w:rsid w:val="00BE3A8D"/>
    <w:rsid w:val="00BE46A4"/>
    <w:rsid w:val="00BE7C3F"/>
    <w:rsid w:val="00BE7F33"/>
    <w:rsid w:val="00BF029B"/>
    <w:rsid w:val="00BF18E2"/>
    <w:rsid w:val="00BF1DDE"/>
    <w:rsid w:val="00BF20C2"/>
    <w:rsid w:val="00BF2E79"/>
    <w:rsid w:val="00BF5442"/>
    <w:rsid w:val="00BF603D"/>
    <w:rsid w:val="00C009EA"/>
    <w:rsid w:val="00C00F3B"/>
    <w:rsid w:val="00C011E3"/>
    <w:rsid w:val="00C01B28"/>
    <w:rsid w:val="00C0323A"/>
    <w:rsid w:val="00C034A5"/>
    <w:rsid w:val="00C053DA"/>
    <w:rsid w:val="00C07D08"/>
    <w:rsid w:val="00C12B45"/>
    <w:rsid w:val="00C150A8"/>
    <w:rsid w:val="00C222D1"/>
    <w:rsid w:val="00C346F7"/>
    <w:rsid w:val="00C34DA5"/>
    <w:rsid w:val="00C371D6"/>
    <w:rsid w:val="00C37917"/>
    <w:rsid w:val="00C4054B"/>
    <w:rsid w:val="00C426E6"/>
    <w:rsid w:val="00C428C6"/>
    <w:rsid w:val="00C45686"/>
    <w:rsid w:val="00C46F7A"/>
    <w:rsid w:val="00C473E2"/>
    <w:rsid w:val="00C53841"/>
    <w:rsid w:val="00C627AC"/>
    <w:rsid w:val="00C64F36"/>
    <w:rsid w:val="00C64F58"/>
    <w:rsid w:val="00C675DF"/>
    <w:rsid w:val="00C67CDC"/>
    <w:rsid w:val="00C743A1"/>
    <w:rsid w:val="00C748B2"/>
    <w:rsid w:val="00C74E6C"/>
    <w:rsid w:val="00C74F85"/>
    <w:rsid w:val="00C7569A"/>
    <w:rsid w:val="00C76157"/>
    <w:rsid w:val="00C76B17"/>
    <w:rsid w:val="00C77B5D"/>
    <w:rsid w:val="00C80A0A"/>
    <w:rsid w:val="00C81AC2"/>
    <w:rsid w:val="00C828F4"/>
    <w:rsid w:val="00C84F59"/>
    <w:rsid w:val="00C86A59"/>
    <w:rsid w:val="00C87802"/>
    <w:rsid w:val="00C909E6"/>
    <w:rsid w:val="00C90DF8"/>
    <w:rsid w:val="00C91F74"/>
    <w:rsid w:val="00C92BF3"/>
    <w:rsid w:val="00C92CB8"/>
    <w:rsid w:val="00C94560"/>
    <w:rsid w:val="00C94569"/>
    <w:rsid w:val="00C94E04"/>
    <w:rsid w:val="00C95A21"/>
    <w:rsid w:val="00C97DC8"/>
    <w:rsid w:val="00CA4C0C"/>
    <w:rsid w:val="00CA7C4B"/>
    <w:rsid w:val="00CB1622"/>
    <w:rsid w:val="00CB1934"/>
    <w:rsid w:val="00CB19D4"/>
    <w:rsid w:val="00CB1E8C"/>
    <w:rsid w:val="00CB5252"/>
    <w:rsid w:val="00CB6E03"/>
    <w:rsid w:val="00CC3427"/>
    <w:rsid w:val="00CC71E4"/>
    <w:rsid w:val="00CD05DA"/>
    <w:rsid w:val="00CD2F35"/>
    <w:rsid w:val="00CD5BBE"/>
    <w:rsid w:val="00CD600C"/>
    <w:rsid w:val="00CD6432"/>
    <w:rsid w:val="00CD7508"/>
    <w:rsid w:val="00CE14E3"/>
    <w:rsid w:val="00CE1D10"/>
    <w:rsid w:val="00CE55C2"/>
    <w:rsid w:val="00CE59EF"/>
    <w:rsid w:val="00CE5EB8"/>
    <w:rsid w:val="00CE6ADF"/>
    <w:rsid w:val="00CE7A20"/>
    <w:rsid w:val="00CF0527"/>
    <w:rsid w:val="00CF16A5"/>
    <w:rsid w:val="00CF1E6F"/>
    <w:rsid w:val="00CF48F4"/>
    <w:rsid w:val="00CF613C"/>
    <w:rsid w:val="00D05ADC"/>
    <w:rsid w:val="00D06DF4"/>
    <w:rsid w:val="00D117E4"/>
    <w:rsid w:val="00D12886"/>
    <w:rsid w:val="00D1383B"/>
    <w:rsid w:val="00D14FE6"/>
    <w:rsid w:val="00D15C12"/>
    <w:rsid w:val="00D20598"/>
    <w:rsid w:val="00D23C66"/>
    <w:rsid w:val="00D25B9D"/>
    <w:rsid w:val="00D32375"/>
    <w:rsid w:val="00D37161"/>
    <w:rsid w:val="00D37189"/>
    <w:rsid w:val="00D40EB9"/>
    <w:rsid w:val="00D43F51"/>
    <w:rsid w:val="00D45742"/>
    <w:rsid w:val="00D46CFE"/>
    <w:rsid w:val="00D50453"/>
    <w:rsid w:val="00D515E9"/>
    <w:rsid w:val="00D53069"/>
    <w:rsid w:val="00D553A9"/>
    <w:rsid w:val="00D55C1F"/>
    <w:rsid w:val="00D572C5"/>
    <w:rsid w:val="00D60171"/>
    <w:rsid w:val="00D61C71"/>
    <w:rsid w:val="00D62031"/>
    <w:rsid w:val="00D635D5"/>
    <w:rsid w:val="00D64FD8"/>
    <w:rsid w:val="00D65833"/>
    <w:rsid w:val="00D77773"/>
    <w:rsid w:val="00D91282"/>
    <w:rsid w:val="00D9145E"/>
    <w:rsid w:val="00D9304B"/>
    <w:rsid w:val="00D934D4"/>
    <w:rsid w:val="00D93955"/>
    <w:rsid w:val="00D97D03"/>
    <w:rsid w:val="00DA0B91"/>
    <w:rsid w:val="00DA160E"/>
    <w:rsid w:val="00DA1866"/>
    <w:rsid w:val="00DA18F2"/>
    <w:rsid w:val="00DA476C"/>
    <w:rsid w:val="00DA4AA9"/>
    <w:rsid w:val="00DA6D9E"/>
    <w:rsid w:val="00DA77F8"/>
    <w:rsid w:val="00DB5E8A"/>
    <w:rsid w:val="00DB79DA"/>
    <w:rsid w:val="00DC04B2"/>
    <w:rsid w:val="00DC217C"/>
    <w:rsid w:val="00DC26C5"/>
    <w:rsid w:val="00DC344E"/>
    <w:rsid w:val="00DC7E60"/>
    <w:rsid w:val="00DD2408"/>
    <w:rsid w:val="00DE528A"/>
    <w:rsid w:val="00DE5CDB"/>
    <w:rsid w:val="00DE5E22"/>
    <w:rsid w:val="00DE6813"/>
    <w:rsid w:val="00DE7BD0"/>
    <w:rsid w:val="00DF034E"/>
    <w:rsid w:val="00DF1EEA"/>
    <w:rsid w:val="00DF2292"/>
    <w:rsid w:val="00DF31E5"/>
    <w:rsid w:val="00DF3565"/>
    <w:rsid w:val="00DF4022"/>
    <w:rsid w:val="00DF4C86"/>
    <w:rsid w:val="00DF7198"/>
    <w:rsid w:val="00E00325"/>
    <w:rsid w:val="00E01A15"/>
    <w:rsid w:val="00E069C8"/>
    <w:rsid w:val="00E100B7"/>
    <w:rsid w:val="00E12390"/>
    <w:rsid w:val="00E158BC"/>
    <w:rsid w:val="00E15B79"/>
    <w:rsid w:val="00E15EF0"/>
    <w:rsid w:val="00E17531"/>
    <w:rsid w:val="00E17E45"/>
    <w:rsid w:val="00E21763"/>
    <w:rsid w:val="00E233D9"/>
    <w:rsid w:val="00E24F16"/>
    <w:rsid w:val="00E25A56"/>
    <w:rsid w:val="00E31C66"/>
    <w:rsid w:val="00E31F6C"/>
    <w:rsid w:val="00E353C1"/>
    <w:rsid w:val="00E35576"/>
    <w:rsid w:val="00E41219"/>
    <w:rsid w:val="00E41A62"/>
    <w:rsid w:val="00E46304"/>
    <w:rsid w:val="00E46ECC"/>
    <w:rsid w:val="00E54786"/>
    <w:rsid w:val="00E55C30"/>
    <w:rsid w:val="00E603EF"/>
    <w:rsid w:val="00E629A7"/>
    <w:rsid w:val="00E65B44"/>
    <w:rsid w:val="00E66C25"/>
    <w:rsid w:val="00E67CD8"/>
    <w:rsid w:val="00E7459C"/>
    <w:rsid w:val="00E7517D"/>
    <w:rsid w:val="00E75604"/>
    <w:rsid w:val="00E757C5"/>
    <w:rsid w:val="00E77B76"/>
    <w:rsid w:val="00E80034"/>
    <w:rsid w:val="00E8030C"/>
    <w:rsid w:val="00E85F2D"/>
    <w:rsid w:val="00E87F4E"/>
    <w:rsid w:val="00E9064C"/>
    <w:rsid w:val="00E94DEA"/>
    <w:rsid w:val="00E9666F"/>
    <w:rsid w:val="00E96A2D"/>
    <w:rsid w:val="00EA0A49"/>
    <w:rsid w:val="00EA3176"/>
    <w:rsid w:val="00EA3360"/>
    <w:rsid w:val="00EA5DB6"/>
    <w:rsid w:val="00EA660A"/>
    <w:rsid w:val="00EA698B"/>
    <w:rsid w:val="00EA7473"/>
    <w:rsid w:val="00EB0C90"/>
    <w:rsid w:val="00EB3ACD"/>
    <w:rsid w:val="00EC139A"/>
    <w:rsid w:val="00EC1969"/>
    <w:rsid w:val="00EC3864"/>
    <w:rsid w:val="00ED51CA"/>
    <w:rsid w:val="00ED52A1"/>
    <w:rsid w:val="00EE05EE"/>
    <w:rsid w:val="00EE0D86"/>
    <w:rsid w:val="00EE1A38"/>
    <w:rsid w:val="00EE2B25"/>
    <w:rsid w:val="00EE78F9"/>
    <w:rsid w:val="00EF018E"/>
    <w:rsid w:val="00EF342E"/>
    <w:rsid w:val="00EF64E4"/>
    <w:rsid w:val="00F01BB8"/>
    <w:rsid w:val="00F05985"/>
    <w:rsid w:val="00F10159"/>
    <w:rsid w:val="00F10B20"/>
    <w:rsid w:val="00F1115B"/>
    <w:rsid w:val="00F11CFD"/>
    <w:rsid w:val="00F13191"/>
    <w:rsid w:val="00F13809"/>
    <w:rsid w:val="00F14DCB"/>
    <w:rsid w:val="00F16A51"/>
    <w:rsid w:val="00F20CF3"/>
    <w:rsid w:val="00F235C8"/>
    <w:rsid w:val="00F23B29"/>
    <w:rsid w:val="00F24B34"/>
    <w:rsid w:val="00F27213"/>
    <w:rsid w:val="00F30BAB"/>
    <w:rsid w:val="00F310D5"/>
    <w:rsid w:val="00F34984"/>
    <w:rsid w:val="00F362BE"/>
    <w:rsid w:val="00F363B2"/>
    <w:rsid w:val="00F373BE"/>
    <w:rsid w:val="00F378FE"/>
    <w:rsid w:val="00F412B8"/>
    <w:rsid w:val="00F4799B"/>
    <w:rsid w:val="00F51FA1"/>
    <w:rsid w:val="00F5440A"/>
    <w:rsid w:val="00F61CCB"/>
    <w:rsid w:val="00F67BA1"/>
    <w:rsid w:val="00F70742"/>
    <w:rsid w:val="00F73111"/>
    <w:rsid w:val="00F7393D"/>
    <w:rsid w:val="00F7429C"/>
    <w:rsid w:val="00F76397"/>
    <w:rsid w:val="00F817E2"/>
    <w:rsid w:val="00F81958"/>
    <w:rsid w:val="00F81C71"/>
    <w:rsid w:val="00F82D26"/>
    <w:rsid w:val="00F8373C"/>
    <w:rsid w:val="00F84128"/>
    <w:rsid w:val="00F84C77"/>
    <w:rsid w:val="00F87538"/>
    <w:rsid w:val="00F916AB"/>
    <w:rsid w:val="00F916DF"/>
    <w:rsid w:val="00F9554F"/>
    <w:rsid w:val="00F9657B"/>
    <w:rsid w:val="00FA3D87"/>
    <w:rsid w:val="00FA46CC"/>
    <w:rsid w:val="00FA59A6"/>
    <w:rsid w:val="00FA6A07"/>
    <w:rsid w:val="00FB3E4B"/>
    <w:rsid w:val="00FB6CC2"/>
    <w:rsid w:val="00FC231A"/>
    <w:rsid w:val="00FC3842"/>
    <w:rsid w:val="00FC587E"/>
    <w:rsid w:val="00FC619F"/>
    <w:rsid w:val="00FC658A"/>
    <w:rsid w:val="00FC6E86"/>
    <w:rsid w:val="00FC7C68"/>
    <w:rsid w:val="00FD1268"/>
    <w:rsid w:val="00FD2C74"/>
    <w:rsid w:val="00FD357A"/>
    <w:rsid w:val="00FD4245"/>
    <w:rsid w:val="00FD4897"/>
    <w:rsid w:val="00FD492C"/>
    <w:rsid w:val="00FD714C"/>
    <w:rsid w:val="00FE3639"/>
    <w:rsid w:val="00FE7331"/>
    <w:rsid w:val="00FF3820"/>
    <w:rsid w:val="00FF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2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semiHidden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semiHidden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7749B1"/>
    <w:pPr>
      <w:spacing w:before="120" w:after="120"/>
      <w:ind w:left="1416" w:hanging="1416"/>
    </w:pPr>
    <w:rPr>
      <w:rFonts w:ascii="Verdana" w:hAnsi="Verdana" w:cs="Verdana"/>
      <w:b/>
      <w:bCs/>
      <w:sz w:val="20"/>
      <w:szCs w:val="20"/>
    </w:rPr>
  </w:style>
  <w:style w:type="paragraph" w:customStyle="1" w:styleId="zacznik">
    <w:name w:val="załącznik"/>
    <w:basedOn w:val="Tekstpodstawowy"/>
    <w:autoRedefine/>
    <w:rsid w:val="005678BC"/>
    <w:pPr>
      <w:ind w:right="-157"/>
      <w:jc w:val="both"/>
    </w:pPr>
    <w:rPr>
      <w:rFonts w:ascii="Verdana" w:hAnsi="Verdana" w:cs="Times New Roman"/>
      <w:sz w:val="20"/>
      <w:szCs w:val="20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semiHidden/>
    <w:rsid w:val="00BE245A"/>
    <w:rPr>
      <w:color w:val="0000FF"/>
      <w:u w:val="single"/>
    </w:rPr>
  </w:style>
  <w:style w:type="paragraph" w:customStyle="1" w:styleId="Style7">
    <w:name w:val="Style7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uiPriority w:val="99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Asia 2  Akapit z listą,tekst normalny,normalny tekst,CW_Lista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sia 2  Akapit z listą Znak,tekst normalny Znak,normalny tekst Znak"/>
    <w:link w:val="Akapitzlist"/>
    <w:uiPriority w:val="34"/>
    <w:qFormat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yle26">
    <w:name w:val="Style26"/>
    <w:basedOn w:val="Normalny"/>
    <w:uiPriority w:val="99"/>
    <w:rsid w:val="0097175B"/>
    <w:pPr>
      <w:widowControl w:val="0"/>
      <w:autoSpaceDE w:val="0"/>
      <w:autoSpaceDN w:val="0"/>
      <w:adjustRightInd w:val="0"/>
      <w:spacing w:line="248" w:lineRule="exact"/>
      <w:jc w:val="both"/>
    </w:pPr>
    <w:rPr>
      <w:rFonts w:ascii="Segoe UI" w:eastAsiaTheme="minorEastAsia" w:hAnsi="Segoe UI" w:cs="Segoe UI"/>
    </w:rPr>
  </w:style>
  <w:style w:type="paragraph" w:customStyle="1" w:styleId="Style38">
    <w:name w:val="Style38"/>
    <w:basedOn w:val="Normalny"/>
    <w:uiPriority w:val="99"/>
    <w:rsid w:val="0097175B"/>
    <w:pPr>
      <w:widowControl w:val="0"/>
      <w:autoSpaceDE w:val="0"/>
      <w:autoSpaceDN w:val="0"/>
      <w:adjustRightInd w:val="0"/>
      <w:spacing w:line="243" w:lineRule="exact"/>
      <w:jc w:val="both"/>
    </w:pPr>
    <w:rPr>
      <w:rFonts w:ascii="Segoe UI" w:eastAsiaTheme="minorEastAsia" w:hAnsi="Segoe UI" w:cs="Segoe UI"/>
    </w:rPr>
  </w:style>
  <w:style w:type="character" w:customStyle="1" w:styleId="FontStyle2207">
    <w:name w:val="Font Style2207"/>
    <w:basedOn w:val="Domylnaczcionkaakapitu"/>
    <w:uiPriority w:val="99"/>
    <w:rsid w:val="0097175B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4B48AD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4B48AD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paragraph" w:customStyle="1" w:styleId="Style18">
    <w:name w:val="Style18"/>
    <w:basedOn w:val="Normalny"/>
    <w:uiPriority w:val="99"/>
    <w:rsid w:val="004B48AD"/>
    <w:pPr>
      <w:widowControl w:val="0"/>
      <w:autoSpaceDE w:val="0"/>
      <w:autoSpaceDN w:val="0"/>
      <w:adjustRightInd w:val="0"/>
      <w:spacing w:line="248" w:lineRule="exact"/>
      <w:ind w:hanging="1812"/>
    </w:pPr>
    <w:rPr>
      <w:rFonts w:ascii="Segoe UI" w:eastAsiaTheme="minorEastAsia" w:hAnsi="Segoe UI" w:cs="Segoe UI"/>
    </w:rPr>
  </w:style>
  <w:style w:type="paragraph" w:customStyle="1" w:styleId="Style556">
    <w:name w:val="Style556"/>
    <w:basedOn w:val="Normalny"/>
    <w:uiPriority w:val="99"/>
    <w:rsid w:val="004B48AD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character" w:customStyle="1" w:styleId="FontStyle1845">
    <w:name w:val="Font Style1845"/>
    <w:basedOn w:val="Domylnaczcionkaakapitu"/>
    <w:uiPriority w:val="99"/>
    <w:rsid w:val="004B48AD"/>
    <w:rPr>
      <w:rFonts w:ascii="Segoe UI" w:hAnsi="Segoe UI" w:cs="Segoe UI"/>
      <w:i/>
      <w:iCs/>
      <w:color w:val="000000"/>
      <w:sz w:val="20"/>
      <w:szCs w:val="20"/>
    </w:rPr>
  </w:style>
  <w:style w:type="character" w:customStyle="1" w:styleId="FontStyle3319">
    <w:name w:val="Font Style3319"/>
    <w:basedOn w:val="Domylnaczcionkaakapitu"/>
    <w:uiPriority w:val="99"/>
    <w:rsid w:val="004B48AD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rsid w:val="004B48AD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eastAsiaTheme="minorEastAsia" w:hAnsi="Segoe UI" w:cs="Segoe UI"/>
    </w:rPr>
  </w:style>
  <w:style w:type="paragraph" w:customStyle="1" w:styleId="Style150">
    <w:name w:val="Style150"/>
    <w:basedOn w:val="Normalny"/>
    <w:uiPriority w:val="99"/>
    <w:rsid w:val="004B48AD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eastAsiaTheme="minorEastAsia" w:hAnsi="Segoe UI" w:cs="Segoe UI"/>
    </w:rPr>
  </w:style>
  <w:style w:type="paragraph" w:customStyle="1" w:styleId="Style624">
    <w:name w:val="Style624"/>
    <w:basedOn w:val="Normalny"/>
    <w:uiPriority w:val="99"/>
    <w:rsid w:val="004B48AD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4B48AD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paragraph" w:customStyle="1" w:styleId="Style1726">
    <w:name w:val="Style1726"/>
    <w:basedOn w:val="Normalny"/>
    <w:uiPriority w:val="99"/>
    <w:rsid w:val="004B48AD"/>
    <w:pPr>
      <w:widowControl w:val="0"/>
      <w:autoSpaceDE w:val="0"/>
      <w:autoSpaceDN w:val="0"/>
      <w:adjustRightInd w:val="0"/>
      <w:spacing w:line="372" w:lineRule="exact"/>
      <w:ind w:firstLine="1235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4B48AD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4B48AD"/>
    <w:rPr>
      <w:rFonts w:ascii="Segoe UI" w:hAnsi="Segoe UI" w:cs="Segoe UI"/>
      <w:b/>
      <w:bCs/>
      <w:color w:val="000000"/>
      <w:sz w:val="24"/>
      <w:szCs w:val="24"/>
    </w:rPr>
  </w:style>
  <w:style w:type="character" w:customStyle="1" w:styleId="FontStyle3318">
    <w:name w:val="Font Style3318"/>
    <w:basedOn w:val="Domylnaczcionkaakapitu"/>
    <w:uiPriority w:val="99"/>
    <w:rsid w:val="004B48AD"/>
    <w:rPr>
      <w:rFonts w:ascii="Corbel" w:hAnsi="Corbel" w:cs="Corbel"/>
      <w:b/>
      <w:bCs/>
      <w:i/>
      <w:iCs/>
      <w:color w:val="000000"/>
      <w:sz w:val="16"/>
      <w:szCs w:val="16"/>
    </w:rPr>
  </w:style>
  <w:style w:type="paragraph" w:customStyle="1" w:styleId="Style662">
    <w:name w:val="Style662"/>
    <w:basedOn w:val="Normalny"/>
    <w:uiPriority w:val="99"/>
    <w:rsid w:val="00673BD1"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eastAsiaTheme="minorEastAsia" w:hAnsi="Segoe UI" w:cs="Segoe UI"/>
    </w:rPr>
  </w:style>
  <w:style w:type="character" w:customStyle="1" w:styleId="FontStyle2371">
    <w:name w:val="Font Style2371"/>
    <w:basedOn w:val="Domylnaczcionkaakapitu"/>
    <w:uiPriority w:val="99"/>
    <w:rsid w:val="00673BD1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51">
    <w:name w:val="Style51"/>
    <w:basedOn w:val="Normalny"/>
    <w:uiPriority w:val="99"/>
    <w:rsid w:val="00FF3820"/>
    <w:pPr>
      <w:widowControl w:val="0"/>
      <w:autoSpaceDE w:val="0"/>
      <w:autoSpaceDN w:val="0"/>
      <w:adjustRightInd w:val="0"/>
      <w:spacing w:line="243" w:lineRule="exact"/>
      <w:jc w:val="right"/>
    </w:pPr>
    <w:rPr>
      <w:rFonts w:ascii="Segoe UI" w:eastAsiaTheme="minorEastAsia" w:hAnsi="Segoe UI" w:cs="Segoe UI"/>
    </w:rPr>
  </w:style>
  <w:style w:type="character" w:customStyle="1" w:styleId="FontStyle3320">
    <w:name w:val="Font Style3320"/>
    <w:basedOn w:val="Domylnaczcionkaakapitu"/>
    <w:uiPriority w:val="99"/>
    <w:rsid w:val="00FF3820"/>
    <w:rPr>
      <w:rFonts w:ascii="Segoe UI" w:hAnsi="Segoe UI" w:cs="Segoe UI"/>
      <w:color w:val="000000"/>
      <w:sz w:val="20"/>
      <w:szCs w:val="20"/>
    </w:rPr>
  </w:style>
  <w:style w:type="paragraph" w:customStyle="1" w:styleId="Style1414">
    <w:name w:val="Style1414"/>
    <w:basedOn w:val="Normalny"/>
    <w:uiPriority w:val="99"/>
    <w:rsid w:val="00051D85"/>
    <w:pPr>
      <w:widowControl w:val="0"/>
      <w:autoSpaceDE w:val="0"/>
      <w:autoSpaceDN w:val="0"/>
      <w:adjustRightInd w:val="0"/>
      <w:spacing w:line="391" w:lineRule="exact"/>
      <w:jc w:val="both"/>
    </w:pPr>
    <w:rPr>
      <w:rFonts w:ascii="Segoe UI" w:eastAsiaTheme="minorEastAsia" w:hAnsi="Segoe UI" w:cs="Segoe UI"/>
    </w:rPr>
  </w:style>
  <w:style w:type="paragraph" w:customStyle="1" w:styleId="Style100">
    <w:name w:val="Style100"/>
    <w:basedOn w:val="Normalny"/>
    <w:uiPriority w:val="99"/>
    <w:rsid w:val="00051D85"/>
    <w:pPr>
      <w:widowControl w:val="0"/>
      <w:autoSpaceDE w:val="0"/>
      <w:autoSpaceDN w:val="0"/>
      <w:adjustRightInd w:val="0"/>
      <w:spacing w:line="242" w:lineRule="exact"/>
      <w:ind w:firstLine="706"/>
    </w:pPr>
    <w:rPr>
      <w:rFonts w:ascii="Segoe UI" w:eastAsiaTheme="minorEastAsia" w:hAnsi="Segoe UI" w:cs="Segoe UI"/>
    </w:rPr>
  </w:style>
  <w:style w:type="paragraph" w:customStyle="1" w:styleId="Style1835">
    <w:name w:val="Style1835"/>
    <w:basedOn w:val="Normalny"/>
    <w:uiPriority w:val="99"/>
    <w:rsid w:val="00051D85"/>
    <w:pPr>
      <w:widowControl w:val="0"/>
      <w:autoSpaceDE w:val="0"/>
      <w:autoSpaceDN w:val="0"/>
      <w:adjustRightInd w:val="0"/>
      <w:spacing w:line="196" w:lineRule="exact"/>
      <w:ind w:hanging="95"/>
    </w:pPr>
    <w:rPr>
      <w:rFonts w:ascii="Segoe UI" w:eastAsiaTheme="minorEastAsia" w:hAnsi="Segoe UI" w:cs="Segoe UI"/>
    </w:rPr>
  </w:style>
  <w:style w:type="paragraph" w:customStyle="1" w:styleId="Style140">
    <w:name w:val="Style140"/>
    <w:basedOn w:val="Normalny"/>
    <w:uiPriority w:val="99"/>
    <w:rsid w:val="00051D85"/>
    <w:pPr>
      <w:widowControl w:val="0"/>
      <w:autoSpaceDE w:val="0"/>
      <w:autoSpaceDN w:val="0"/>
      <w:adjustRightInd w:val="0"/>
      <w:spacing w:line="196" w:lineRule="exact"/>
      <w:jc w:val="center"/>
    </w:pPr>
    <w:rPr>
      <w:rFonts w:ascii="Segoe UI" w:eastAsiaTheme="minorEastAsia" w:hAnsi="Segoe UI" w:cs="Segoe UI"/>
    </w:rPr>
  </w:style>
  <w:style w:type="paragraph" w:customStyle="1" w:styleId="Style898">
    <w:name w:val="Style898"/>
    <w:basedOn w:val="Normalny"/>
    <w:uiPriority w:val="99"/>
    <w:rsid w:val="00BF5442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73">
    <w:name w:val="Style1673"/>
    <w:basedOn w:val="Normalny"/>
    <w:uiPriority w:val="99"/>
    <w:rsid w:val="00BF5442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">
    <w:name w:val="Style16"/>
    <w:basedOn w:val="Normalny"/>
    <w:uiPriority w:val="99"/>
    <w:rsid w:val="005F1A0F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03">
    <w:name w:val="Style103"/>
    <w:basedOn w:val="Normalny"/>
    <w:uiPriority w:val="99"/>
    <w:rsid w:val="005F1A0F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432">
    <w:name w:val="Style432"/>
    <w:basedOn w:val="Normalny"/>
    <w:uiPriority w:val="99"/>
    <w:rsid w:val="005F1A0F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  <w:style w:type="character" w:customStyle="1" w:styleId="FontStyle3321">
    <w:name w:val="Font Style3321"/>
    <w:basedOn w:val="Domylnaczcionkaakapitu"/>
    <w:uiPriority w:val="99"/>
    <w:rsid w:val="005F1A0F"/>
    <w:rPr>
      <w:rFonts w:ascii="MS Reference Sans Serif" w:hAnsi="MS Reference Sans Serif" w:cs="MS Reference Sans Serif"/>
      <w:b/>
      <w:bCs/>
      <w:i/>
      <w:iCs/>
      <w:color w:val="000000"/>
      <w:spacing w:val="10"/>
      <w:sz w:val="14"/>
      <w:szCs w:val="14"/>
    </w:rPr>
  </w:style>
  <w:style w:type="paragraph" w:customStyle="1" w:styleId="ZnakZnak22">
    <w:name w:val="Znak Znak2"/>
    <w:basedOn w:val="Normalny"/>
    <w:rsid w:val="00E80034"/>
    <w:pPr>
      <w:spacing w:line="360" w:lineRule="atLeast"/>
      <w:jc w:val="both"/>
    </w:pPr>
    <w:rPr>
      <w:szCs w:val="20"/>
    </w:rPr>
  </w:style>
  <w:style w:type="paragraph" w:customStyle="1" w:styleId="S2">
    <w:name w:val="S2"/>
    <w:basedOn w:val="Normalny"/>
    <w:rsid w:val="00A15068"/>
    <w:pPr>
      <w:spacing w:after="60" w:line="312" w:lineRule="auto"/>
      <w:ind w:left="340" w:hanging="340"/>
      <w:jc w:val="both"/>
    </w:pPr>
    <w:rPr>
      <w:rFonts w:ascii="Verdana" w:hAnsi="Verdana"/>
      <w:sz w:val="20"/>
    </w:rPr>
  </w:style>
  <w:style w:type="paragraph" w:customStyle="1" w:styleId="ZnakZnak23">
    <w:name w:val="Znak Znak2"/>
    <w:basedOn w:val="Normalny"/>
    <w:rsid w:val="001B013C"/>
    <w:pPr>
      <w:spacing w:line="360" w:lineRule="atLeast"/>
      <w:jc w:val="both"/>
    </w:pPr>
    <w:rPr>
      <w:szCs w:val="20"/>
    </w:rPr>
  </w:style>
  <w:style w:type="paragraph" w:customStyle="1" w:styleId="S1">
    <w:name w:val="S1"/>
    <w:basedOn w:val="Normalny"/>
    <w:link w:val="S1Znak"/>
    <w:rsid w:val="00E17E45"/>
    <w:pPr>
      <w:spacing w:after="60" w:line="312" w:lineRule="auto"/>
      <w:ind w:firstLine="709"/>
      <w:jc w:val="both"/>
    </w:pPr>
    <w:rPr>
      <w:rFonts w:ascii="Verdana" w:hAnsi="Verdana"/>
      <w:sz w:val="20"/>
    </w:rPr>
  </w:style>
  <w:style w:type="paragraph" w:customStyle="1" w:styleId="S3">
    <w:name w:val="S3"/>
    <w:basedOn w:val="S2"/>
    <w:rsid w:val="00E17E45"/>
    <w:pPr>
      <w:ind w:firstLine="0"/>
    </w:pPr>
  </w:style>
  <w:style w:type="character" w:customStyle="1" w:styleId="S1Znak">
    <w:name w:val="S1 Znak"/>
    <w:basedOn w:val="Domylnaczcionkaakapitu"/>
    <w:link w:val="S1"/>
    <w:locked/>
    <w:rsid w:val="00E17E45"/>
    <w:rPr>
      <w:rFonts w:ascii="Verdana" w:eastAsia="Times New Roman" w:hAnsi="Verdana" w:cs="Times New Roman"/>
      <w:sz w:val="20"/>
      <w:szCs w:val="24"/>
      <w:lang w:eastAsia="pl-PL"/>
    </w:rPr>
  </w:style>
  <w:style w:type="paragraph" w:customStyle="1" w:styleId="S4">
    <w:name w:val="S4"/>
    <w:basedOn w:val="S1"/>
    <w:rsid w:val="00F378FE"/>
    <w:pPr>
      <w:ind w:left="964" w:hanging="397"/>
    </w:pPr>
  </w:style>
  <w:style w:type="paragraph" w:customStyle="1" w:styleId="Style2">
    <w:name w:val="Style 2"/>
    <w:uiPriority w:val="99"/>
    <w:rsid w:val="003A0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Tekstpodstawowy32">
    <w:name w:val="Tekst podstawowy 32"/>
    <w:basedOn w:val="Normalny"/>
    <w:rsid w:val="00E8030C"/>
    <w:pPr>
      <w:suppressAutoHyphens/>
      <w:spacing w:before="120"/>
      <w:jc w:val="both"/>
    </w:pPr>
    <w:rPr>
      <w:i/>
      <w:iCs/>
      <w:lang w:eastAsia="zh-CN"/>
    </w:rPr>
  </w:style>
  <w:style w:type="paragraph" w:customStyle="1" w:styleId="Zwykytekst2">
    <w:name w:val="Zwykły tekst2"/>
    <w:basedOn w:val="Normalny"/>
    <w:rsid w:val="00417E1A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character" w:styleId="Wyrnieniedelikatne">
    <w:name w:val="Subtle Emphasis"/>
    <w:uiPriority w:val="19"/>
    <w:qFormat/>
    <w:rsid w:val="00D64FD8"/>
    <w:rPr>
      <w:i/>
      <w:iCs/>
      <w:color w:val="808080"/>
    </w:rPr>
  </w:style>
  <w:style w:type="paragraph" w:customStyle="1" w:styleId="Tekstpodstawowy23">
    <w:name w:val="Tekst podstawowy 23"/>
    <w:basedOn w:val="Normalny"/>
    <w:rsid w:val="00257028"/>
    <w:pPr>
      <w:suppressAutoHyphens/>
      <w:spacing w:before="120"/>
      <w:jc w:val="both"/>
    </w:pPr>
    <w:rPr>
      <w:b/>
      <w:bCs/>
      <w:sz w:val="25"/>
      <w:szCs w:val="25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2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semiHidden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semiHidden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7749B1"/>
    <w:pPr>
      <w:spacing w:before="120" w:after="120"/>
      <w:ind w:left="1416" w:hanging="1416"/>
    </w:pPr>
    <w:rPr>
      <w:rFonts w:ascii="Verdana" w:hAnsi="Verdana" w:cs="Verdana"/>
      <w:b/>
      <w:bCs/>
      <w:sz w:val="20"/>
      <w:szCs w:val="20"/>
    </w:rPr>
  </w:style>
  <w:style w:type="paragraph" w:customStyle="1" w:styleId="zacznik">
    <w:name w:val="załącznik"/>
    <w:basedOn w:val="Tekstpodstawowy"/>
    <w:autoRedefine/>
    <w:rsid w:val="005678BC"/>
    <w:pPr>
      <w:ind w:right="-157"/>
      <w:jc w:val="both"/>
    </w:pPr>
    <w:rPr>
      <w:rFonts w:ascii="Verdana" w:hAnsi="Verdana" w:cs="Times New Roman"/>
      <w:sz w:val="20"/>
      <w:szCs w:val="20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semiHidden/>
    <w:rsid w:val="00BE245A"/>
    <w:rPr>
      <w:color w:val="0000FF"/>
      <w:u w:val="single"/>
    </w:rPr>
  </w:style>
  <w:style w:type="paragraph" w:customStyle="1" w:styleId="Style7">
    <w:name w:val="Style7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uiPriority w:val="99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Asia 2  Akapit z listą,tekst normalny,normalny tekst,CW_Lista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sia 2  Akapit z listą Znak,tekst normalny Znak,normalny tekst Znak"/>
    <w:link w:val="Akapitzlist"/>
    <w:uiPriority w:val="34"/>
    <w:qFormat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yle26">
    <w:name w:val="Style26"/>
    <w:basedOn w:val="Normalny"/>
    <w:uiPriority w:val="99"/>
    <w:rsid w:val="0097175B"/>
    <w:pPr>
      <w:widowControl w:val="0"/>
      <w:autoSpaceDE w:val="0"/>
      <w:autoSpaceDN w:val="0"/>
      <w:adjustRightInd w:val="0"/>
      <w:spacing w:line="248" w:lineRule="exact"/>
      <w:jc w:val="both"/>
    </w:pPr>
    <w:rPr>
      <w:rFonts w:ascii="Segoe UI" w:eastAsiaTheme="minorEastAsia" w:hAnsi="Segoe UI" w:cs="Segoe UI"/>
    </w:rPr>
  </w:style>
  <w:style w:type="paragraph" w:customStyle="1" w:styleId="Style38">
    <w:name w:val="Style38"/>
    <w:basedOn w:val="Normalny"/>
    <w:uiPriority w:val="99"/>
    <w:rsid w:val="0097175B"/>
    <w:pPr>
      <w:widowControl w:val="0"/>
      <w:autoSpaceDE w:val="0"/>
      <w:autoSpaceDN w:val="0"/>
      <w:adjustRightInd w:val="0"/>
      <w:spacing w:line="243" w:lineRule="exact"/>
      <w:jc w:val="both"/>
    </w:pPr>
    <w:rPr>
      <w:rFonts w:ascii="Segoe UI" w:eastAsiaTheme="minorEastAsia" w:hAnsi="Segoe UI" w:cs="Segoe UI"/>
    </w:rPr>
  </w:style>
  <w:style w:type="character" w:customStyle="1" w:styleId="FontStyle2207">
    <w:name w:val="Font Style2207"/>
    <w:basedOn w:val="Domylnaczcionkaakapitu"/>
    <w:uiPriority w:val="99"/>
    <w:rsid w:val="0097175B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4B48AD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4B48AD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paragraph" w:customStyle="1" w:styleId="Style18">
    <w:name w:val="Style18"/>
    <w:basedOn w:val="Normalny"/>
    <w:uiPriority w:val="99"/>
    <w:rsid w:val="004B48AD"/>
    <w:pPr>
      <w:widowControl w:val="0"/>
      <w:autoSpaceDE w:val="0"/>
      <w:autoSpaceDN w:val="0"/>
      <w:adjustRightInd w:val="0"/>
      <w:spacing w:line="248" w:lineRule="exact"/>
      <w:ind w:hanging="1812"/>
    </w:pPr>
    <w:rPr>
      <w:rFonts w:ascii="Segoe UI" w:eastAsiaTheme="minorEastAsia" w:hAnsi="Segoe UI" w:cs="Segoe UI"/>
    </w:rPr>
  </w:style>
  <w:style w:type="paragraph" w:customStyle="1" w:styleId="Style556">
    <w:name w:val="Style556"/>
    <w:basedOn w:val="Normalny"/>
    <w:uiPriority w:val="99"/>
    <w:rsid w:val="004B48AD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character" w:customStyle="1" w:styleId="FontStyle1845">
    <w:name w:val="Font Style1845"/>
    <w:basedOn w:val="Domylnaczcionkaakapitu"/>
    <w:uiPriority w:val="99"/>
    <w:rsid w:val="004B48AD"/>
    <w:rPr>
      <w:rFonts w:ascii="Segoe UI" w:hAnsi="Segoe UI" w:cs="Segoe UI"/>
      <w:i/>
      <w:iCs/>
      <w:color w:val="000000"/>
      <w:sz w:val="20"/>
      <w:szCs w:val="20"/>
    </w:rPr>
  </w:style>
  <w:style w:type="character" w:customStyle="1" w:styleId="FontStyle3319">
    <w:name w:val="Font Style3319"/>
    <w:basedOn w:val="Domylnaczcionkaakapitu"/>
    <w:uiPriority w:val="99"/>
    <w:rsid w:val="004B48AD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rsid w:val="004B48AD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eastAsiaTheme="minorEastAsia" w:hAnsi="Segoe UI" w:cs="Segoe UI"/>
    </w:rPr>
  </w:style>
  <w:style w:type="paragraph" w:customStyle="1" w:styleId="Style150">
    <w:name w:val="Style150"/>
    <w:basedOn w:val="Normalny"/>
    <w:uiPriority w:val="99"/>
    <w:rsid w:val="004B48AD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eastAsiaTheme="minorEastAsia" w:hAnsi="Segoe UI" w:cs="Segoe UI"/>
    </w:rPr>
  </w:style>
  <w:style w:type="paragraph" w:customStyle="1" w:styleId="Style624">
    <w:name w:val="Style624"/>
    <w:basedOn w:val="Normalny"/>
    <w:uiPriority w:val="99"/>
    <w:rsid w:val="004B48AD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4B48AD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paragraph" w:customStyle="1" w:styleId="Style1726">
    <w:name w:val="Style1726"/>
    <w:basedOn w:val="Normalny"/>
    <w:uiPriority w:val="99"/>
    <w:rsid w:val="004B48AD"/>
    <w:pPr>
      <w:widowControl w:val="0"/>
      <w:autoSpaceDE w:val="0"/>
      <w:autoSpaceDN w:val="0"/>
      <w:adjustRightInd w:val="0"/>
      <w:spacing w:line="372" w:lineRule="exact"/>
      <w:ind w:firstLine="1235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4B48AD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4B48AD"/>
    <w:rPr>
      <w:rFonts w:ascii="Segoe UI" w:hAnsi="Segoe UI" w:cs="Segoe UI"/>
      <w:b/>
      <w:bCs/>
      <w:color w:val="000000"/>
      <w:sz w:val="24"/>
      <w:szCs w:val="24"/>
    </w:rPr>
  </w:style>
  <w:style w:type="character" w:customStyle="1" w:styleId="FontStyle3318">
    <w:name w:val="Font Style3318"/>
    <w:basedOn w:val="Domylnaczcionkaakapitu"/>
    <w:uiPriority w:val="99"/>
    <w:rsid w:val="004B48AD"/>
    <w:rPr>
      <w:rFonts w:ascii="Corbel" w:hAnsi="Corbel" w:cs="Corbel"/>
      <w:b/>
      <w:bCs/>
      <w:i/>
      <w:iCs/>
      <w:color w:val="000000"/>
      <w:sz w:val="16"/>
      <w:szCs w:val="16"/>
    </w:rPr>
  </w:style>
  <w:style w:type="paragraph" w:customStyle="1" w:styleId="Style662">
    <w:name w:val="Style662"/>
    <w:basedOn w:val="Normalny"/>
    <w:uiPriority w:val="99"/>
    <w:rsid w:val="00673BD1"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eastAsiaTheme="minorEastAsia" w:hAnsi="Segoe UI" w:cs="Segoe UI"/>
    </w:rPr>
  </w:style>
  <w:style w:type="character" w:customStyle="1" w:styleId="FontStyle2371">
    <w:name w:val="Font Style2371"/>
    <w:basedOn w:val="Domylnaczcionkaakapitu"/>
    <w:uiPriority w:val="99"/>
    <w:rsid w:val="00673BD1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51">
    <w:name w:val="Style51"/>
    <w:basedOn w:val="Normalny"/>
    <w:uiPriority w:val="99"/>
    <w:rsid w:val="00FF3820"/>
    <w:pPr>
      <w:widowControl w:val="0"/>
      <w:autoSpaceDE w:val="0"/>
      <w:autoSpaceDN w:val="0"/>
      <w:adjustRightInd w:val="0"/>
      <w:spacing w:line="243" w:lineRule="exact"/>
      <w:jc w:val="right"/>
    </w:pPr>
    <w:rPr>
      <w:rFonts w:ascii="Segoe UI" w:eastAsiaTheme="minorEastAsia" w:hAnsi="Segoe UI" w:cs="Segoe UI"/>
    </w:rPr>
  </w:style>
  <w:style w:type="character" w:customStyle="1" w:styleId="FontStyle3320">
    <w:name w:val="Font Style3320"/>
    <w:basedOn w:val="Domylnaczcionkaakapitu"/>
    <w:uiPriority w:val="99"/>
    <w:rsid w:val="00FF3820"/>
    <w:rPr>
      <w:rFonts w:ascii="Segoe UI" w:hAnsi="Segoe UI" w:cs="Segoe UI"/>
      <w:color w:val="000000"/>
      <w:sz w:val="20"/>
      <w:szCs w:val="20"/>
    </w:rPr>
  </w:style>
  <w:style w:type="paragraph" w:customStyle="1" w:styleId="Style1414">
    <w:name w:val="Style1414"/>
    <w:basedOn w:val="Normalny"/>
    <w:uiPriority w:val="99"/>
    <w:rsid w:val="00051D85"/>
    <w:pPr>
      <w:widowControl w:val="0"/>
      <w:autoSpaceDE w:val="0"/>
      <w:autoSpaceDN w:val="0"/>
      <w:adjustRightInd w:val="0"/>
      <w:spacing w:line="391" w:lineRule="exact"/>
      <w:jc w:val="both"/>
    </w:pPr>
    <w:rPr>
      <w:rFonts w:ascii="Segoe UI" w:eastAsiaTheme="minorEastAsia" w:hAnsi="Segoe UI" w:cs="Segoe UI"/>
    </w:rPr>
  </w:style>
  <w:style w:type="paragraph" w:customStyle="1" w:styleId="Style100">
    <w:name w:val="Style100"/>
    <w:basedOn w:val="Normalny"/>
    <w:uiPriority w:val="99"/>
    <w:rsid w:val="00051D85"/>
    <w:pPr>
      <w:widowControl w:val="0"/>
      <w:autoSpaceDE w:val="0"/>
      <w:autoSpaceDN w:val="0"/>
      <w:adjustRightInd w:val="0"/>
      <w:spacing w:line="242" w:lineRule="exact"/>
      <w:ind w:firstLine="706"/>
    </w:pPr>
    <w:rPr>
      <w:rFonts w:ascii="Segoe UI" w:eastAsiaTheme="minorEastAsia" w:hAnsi="Segoe UI" w:cs="Segoe UI"/>
    </w:rPr>
  </w:style>
  <w:style w:type="paragraph" w:customStyle="1" w:styleId="Style1835">
    <w:name w:val="Style1835"/>
    <w:basedOn w:val="Normalny"/>
    <w:uiPriority w:val="99"/>
    <w:rsid w:val="00051D85"/>
    <w:pPr>
      <w:widowControl w:val="0"/>
      <w:autoSpaceDE w:val="0"/>
      <w:autoSpaceDN w:val="0"/>
      <w:adjustRightInd w:val="0"/>
      <w:spacing w:line="196" w:lineRule="exact"/>
      <w:ind w:hanging="95"/>
    </w:pPr>
    <w:rPr>
      <w:rFonts w:ascii="Segoe UI" w:eastAsiaTheme="minorEastAsia" w:hAnsi="Segoe UI" w:cs="Segoe UI"/>
    </w:rPr>
  </w:style>
  <w:style w:type="paragraph" w:customStyle="1" w:styleId="Style140">
    <w:name w:val="Style140"/>
    <w:basedOn w:val="Normalny"/>
    <w:uiPriority w:val="99"/>
    <w:rsid w:val="00051D85"/>
    <w:pPr>
      <w:widowControl w:val="0"/>
      <w:autoSpaceDE w:val="0"/>
      <w:autoSpaceDN w:val="0"/>
      <w:adjustRightInd w:val="0"/>
      <w:spacing w:line="196" w:lineRule="exact"/>
      <w:jc w:val="center"/>
    </w:pPr>
    <w:rPr>
      <w:rFonts w:ascii="Segoe UI" w:eastAsiaTheme="minorEastAsia" w:hAnsi="Segoe UI" w:cs="Segoe UI"/>
    </w:rPr>
  </w:style>
  <w:style w:type="paragraph" w:customStyle="1" w:styleId="Style898">
    <w:name w:val="Style898"/>
    <w:basedOn w:val="Normalny"/>
    <w:uiPriority w:val="99"/>
    <w:rsid w:val="00BF5442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73">
    <w:name w:val="Style1673"/>
    <w:basedOn w:val="Normalny"/>
    <w:uiPriority w:val="99"/>
    <w:rsid w:val="00BF5442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">
    <w:name w:val="Style16"/>
    <w:basedOn w:val="Normalny"/>
    <w:uiPriority w:val="99"/>
    <w:rsid w:val="005F1A0F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03">
    <w:name w:val="Style103"/>
    <w:basedOn w:val="Normalny"/>
    <w:uiPriority w:val="99"/>
    <w:rsid w:val="005F1A0F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432">
    <w:name w:val="Style432"/>
    <w:basedOn w:val="Normalny"/>
    <w:uiPriority w:val="99"/>
    <w:rsid w:val="005F1A0F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  <w:style w:type="character" w:customStyle="1" w:styleId="FontStyle3321">
    <w:name w:val="Font Style3321"/>
    <w:basedOn w:val="Domylnaczcionkaakapitu"/>
    <w:uiPriority w:val="99"/>
    <w:rsid w:val="005F1A0F"/>
    <w:rPr>
      <w:rFonts w:ascii="MS Reference Sans Serif" w:hAnsi="MS Reference Sans Serif" w:cs="MS Reference Sans Serif"/>
      <w:b/>
      <w:bCs/>
      <w:i/>
      <w:iCs/>
      <w:color w:val="000000"/>
      <w:spacing w:val="10"/>
      <w:sz w:val="14"/>
      <w:szCs w:val="14"/>
    </w:rPr>
  </w:style>
  <w:style w:type="paragraph" w:customStyle="1" w:styleId="ZnakZnak22">
    <w:name w:val="Znak Znak2"/>
    <w:basedOn w:val="Normalny"/>
    <w:rsid w:val="00E80034"/>
    <w:pPr>
      <w:spacing w:line="360" w:lineRule="atLeast"/>
      <w:jc w:val="both"/>
    </w:pPr>
    <w:rPr>
      <w:szCs w:val="20"/>
    </w:rPr>
  </w:style>
  <w:style w:type="paragraph" w:customStyle="1" w:styleId="S2">
    <w:name w:val="S2"/>
    <w:basedOn w:val="Normalny"/>
    <w:rsid w:val="00A15068"/>
    <w:pPr>
      <w:spacing w:after="60" w:line="312" w:lineRule="auto"/>
      <w:ind w:left="340" w:hanging="340"/>
      <w:jc w:val="both"/>
    </w:pPr>
    <w:rPr>
      <w:rFonts w:ascii="Verdana" w:hAnsi="Verdana"/>
      <w:sz w:val="20"/>
    </w:rPr>
  </w:style>
  <w:style w:type="paragraph" w:customStyle="1" w:styleId="ZnakZnak23">
    <w:name w:val="Znak Znak2"/>
    <w:basedOn w:val="Normalny"/>
    <w:rsid w:val="001B013C"/>
    <w:pPr>
      <w:spacing w:line="360" w:lineRule="atLeast"/>
      <w:jc w:val="both"/>
    </w:pPr>
    <w:rPr>
      <w:szCs w:val="20"/>
    </w:rPr>
  </w:style>
  <w:style w:type="paragraph" w:customStyle="1" w:styleId="S1">
    <w:name w:val="S1"/>
    <w:basedOn w:val="Normalny"/>
    <w:link w:val="S1Znak"/>
    <w:rsid w:val="00E17E45"/>
    <w:pPr>
      <w:spacing w:after="60" w:line="312" w:lineRule="auto"/>
      <w:ind w:firstLine="709"/>
      <w:jc w:val="both"/>
    </w:pPr>
    <w:rPr>
      <w:rFonts w:ascii="Verdana" w:hAnsi="Verdana"/>
      <w:sz w:val="20"/>
    </w:rPr>
  </w:style>
  <w:style w:type="paragraph" w:customStyle="1" w:styleId="S3">
    <w:name w:val="S3"/>
    <w:basedOn w:val="S2"/>
    <w:rsid w:val="00E17E45"/>
    <w:pPr>
      <w:ind w:firstLine="0"/>
    </w:pPr>
  </w:style>
  <w:style w:type="character" w:customStyle="1" w:styleId="S1Znak">
    <w:name w:val="S1 Znak"/>
    <w:basedOn w:val="Domylnaczcionkaakapitu"/>
    <w:link w:val="S1"/>
    <w:locked/>
    <w:rsid w:val="00E17E45"/>
    <w:rPr>
      <w:rFonts w:ascii="Verdana" w:eastAsia="Times New Roman" w:hAnsi="Verdana" w:cs="Times New Roman"/>
      <w:sz w:val="20"/>
      <w:szCs w:val="24"/>
      <w:lang w:eastAsia="pl-PL"/>
    </w:rPr>
  </w:style>
  <w:style w:type="paragraph" w:customStyle="1" w:styleId="S4">
    <w:name w:val="S4"/>
    <w:basedOn w:val="S1"/>
    <w:rsid w:val="00F378FE"/>
    <w:pPr>
      <w:ind w:left="964" w:hanging="397"/>
    </w:pPr>
  </w:style>
  <w:style w:type="paragraph" w:customStyle="1" w:styleId="Style2">
    <w:name w:val="Style 2"/>
    <w:uiPriority w:val="99"/>
    <w:rsid w:val="003A0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Tekstpodstawowy32">
    <w:name w:val="Tekst podstawowy 32"/>
    <w:basedOn w:val="Normalny"/>
    <w:rsid w:val="00E8030C"/>
    <w:pPr>
      <w:suppressAutoHyphens/>
      <w:spacing w:before="120"/>
      <w:jc w:val="both"/>
    </w:pPr>
    <w:rPr>
      <w:i/>
      <w:iCs/>
      <w:lang w:eastAsia="zh-CN"/>
    </w:rPr>
  </w:style>
  <w:style w:type="paragraph" w:customStyle="1" w:styleId="Zwykytekst2">
    <w:name w:val="Zwykły tekst2"/>
    <w:basedOn w:val="Normalny"/>
    <w:rsid w:val="00417E1A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character" w:styleId="Wyrnieniedelikatne">
    <w:name w:val="Subtle Emphasis"/>
    <w:uiPriority w:val="19"/>
    <w:qFormat/>
    <w:rsid w:val="00D64FD8"/>
    <w:rPr>
      <w:i/>
      <w:iCs/>
      <w:color w:val="808080"/>
    </w:rPr>
  </w:style>
  <w:style w:type="paragraph" w:customStyle="1" w:styleId="Tekstpodstawowy23">
    <w:name w:val="Tekst podstawowy 23"/>
    <w:basedOn w:val="Normalny"/>
    <w:rsid w:val="00257028"/>
    <w:pPr>
      <w:suppressAutoHyphens/>
      <w:spacing w:before="120"/>
      <w:jc w:val="both"/>
    </w:pPr>
    <w:rPr>
      <w:b/>
      <w:bCs/>
      <w:sz w:val="25"/>
      <w:szCs w:val="2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3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C9E3C-1E14-4CB8-9881-1083B5ABD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1345</Words>
  <Characters>8073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SWZ</vt:lpstr>
    </vt:vector>
  </TitlesOfParts>
  <Company/>
  <LinksUpToDate>false</LinksUpToDate>
  <CharactersWithSpaces>9400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</dc:title>
  <dc:subject>Budowa recepcji PE MKL</dc:subject>
  <dc:creator>Iwona Wlazło</dc:creator>
  <cp:keywords>Recepcja - MKL</cp:keywords>
  <cp:lastModifiedBy>Iwona Wlazło</cp:lastModifiedBy>
  <cp:revision>4</cp:revision>
  <cp:lastPrinted>2024-11-14T10:30:00Z</cp:lastPrinted>
  <dcterms:created xsi:type="dcterms:W3CDTF">2025-05-22T11:27:00Z</dcterms:created>
  <dcterms:modified xsi:type="dcterms:W3CDTF">2025-07-03T05:56:00Z</dcterms:modified>
</cp:coreProperties>
</file>